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000" w:rsidRPr="007B36B2" w:rsidRDefault="00D14000" w:rsidP="00D14000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36B2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D14000" w:rsidRPr="007B36B2" w:rsidRDefault="003D6CC5" w:rsidP="00D14000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36B2">
        <w:rPr>
          <w:rFonts w:ascii="Times New Roman" w:hAnsi="Times New Roman" w:cs="Times New Roman"/>
          <w:b/>
          <w:sz w:val="24"/>
          <w:szCs w:val="24"/>
        </w:rPr>
        <w:t>На о</w:t>
      </w:r>
      <w:r w:rsidR="00D14000" w:rsidRPr="007B36B2">
        <w:rPr>
          <w:rFonts w:ascii="Times New Roman" w:hAnsi="Times New Roman" w:cs="Times New Roman"/>
          <w:b/>
          <w:sz w:val="24"/>
          <w:szCs w:val="24"/>
        </w:rPr>
        <w:t xml:space="preserve">казание </w:t>
      </w:r>
      <w:proofErr w:type="spellStart"/>
      <w:r w:rsidR="00D14000" w:rsidRPr="007B36B2">
        <w:rPr>
          <w:rFonts w:ascii="Times New Roman" w:hAnsi="Times New Roman" w:cs="Times New Roman"/>
          <w:b/>
          <w:sz w:val="24"/>
          <w:szCs w:val="24"/>
        </w:rPr>
        <w:t>клининговых</w:t>
      </w:r>
      <w:proofErr w:type="spellEnd"/>
      <w:r w:rsidR="00D14000" w:rsidRPr="007B36B2">
        <w:rPr>
          <w:rFonts w:ascii="Times New Roman" w:hAnsi="Times New Roman" w:cs="Times New Roman"/>
          <w:b/>
          <w:sz w:val="24"/>
          <w:szCs w:val="24"/>
        </w:rPr>
        <w:t xml:space="preserve"> услуг для нужд </w:t>
      </w:r>
    </w:p>
    <w:p w:rsidR="00D14000" w:rsidRPr="007B36B2" w:rsidRDefault="00D14000" w:rsidP="00D14000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36B2">
        <w:rPr>
          <w:rFonts w:ascii="Times New Roman" w:hAnsi="Times New Roman" w:cs="Times New Roman"/>
          <w:b/>
          <w:sz w:val="24"/>
          <w:szCs w:val="24"/>
        </w:rPr>
        <w:t>Удмуртского филиала АО "ЭнергосбыТ Плюс" на 2025-2026 годы</w:t>
      </w:r>
    </w:p>
    <w:p w:rsidR="003D6CC5" w:rsidRPr="007B36B2" w:rsidRDefault="003D6CC5" w:rsidP="00D14000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3D6CC5" w:rsidRPr="007B36B2" w:rsidRDefault="003D6CC5" w:rsidP="003D6CC5">
      <w:pPr>
        <w:pStyle w:val="a7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7B36B2">
        <w:rPr>
          <w:rFonts w:ascii="Times New Roman" w:hAnsi="Times New Roman" w:cs="Times New Roman"/>
          <w:b/>
          <w:sz w:val="24"/>
          <w:szCs w:val="24"/>
        </w:rPr>
        <w:t xml:space="preserve">Наименование услуги: </w:t>
      </w:r>
      <w:r w:rsidRPr="007B36B2">
        <w:rPr>
          <w:rFonts w:ascii="Times New Roman" w:hAnsi="Times New Roman" w:cs="Times New Roman"/>
          <w:sz w:val="24"/>
          <w:szCs w:val="24"/>
        </w:rPr>
        <w:t xml:space="preserve">оказание </w:t>
      </w:r>
      <w:proofErr w:type="spellStart"/>
      <w:r w:rsidRPr="007B36B2">
        <w:rPr>
          <w:rFonts w:ascii="Times New Roman" w:hAnsi="Times New Roman" w:cs="Times New Roman"/>
          <w:sz w:val="24"/>
          <w:szCs w:val="24"/>
        </w:rPr>
        <w:t>клининговых</w:t>
      </w:r>
      <w:proofErr w:type="spellEnd"/>
      <w:r w:rsidRPr="007B36B2">
        <w:rPr>
          <w:rFonts w:ascii="Times New Roman" w:hAnsi="Times New Roman" w:cs="Times New Roman"/>
          <w:sz w:val="24"/>
          <w:szCs w:val="24"/>
        </w:rPr>
        <w:t xml:space="preserve"> услуг - услуг по уборке помещений и прилегающих территорий </w:t>
      </w:r>
    </w:p>
    <w:p w:rsidR="003D6CC5" w:rsidRPr="007B36B2" w:rsidRDefault="003D6CC5" w:rsidP="003D6CC5">
      <w:pPr>
        <w:pStyle w:val="a7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36B2">
        <w:rPr>
          <w:rFonts w:ascii="Times New Roman" w:hAnsi="Times New Roman" w:cs="Times New Roman"/>
          <w:b/>
          <w:sz w:val="24"/>
          <w:szCs w:val="24"/>
        </w:rPr>
        <w:t xml:space="preserve">Место оказания услуги: </w:t>
      </w:r>
      <w:r w:rsidRPr="007B36B2">
        <w:rPr>
          <w:rFonts w:ascii="Times New Roman" w:hAnsi="Times New Roman" w:cs="Times New Roman"/>
          <w:sz w:val="24"/>
          <w:szCs w:val="24"/>
        </w:rPr>
        <w:t>В соответствии с Приложением 1 «Площади убираемых помещений и прилегающих территорий, объемы услуг»</w:t>
      </w:r>
    </w:p>
    <w:p w:rsidR="003D6CC5" w:rsidRPr="007B36B2" w:rsidRDefault="003D6CC5" w:rsidP="003D6CC5">
      <w:pPr>
        <w:pStyle w:val="a7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36B2">
        <w:rPr>
          <w:rFonts w:ascii="Times New Roman" w:hAnsi="Times New Roman" w:cs="Times New Roman"/>
          <w:b/>
          <w:sz w:val="24"/>
          <w:szCs w:val="24"/>
        </w:rPr>
        <w:t xml:space="preserve">Объем оказываемых услуг: </w:t>
      </w:r>
      <w:r w:rsidR="00C83216" w:rsidRPr="007B36B2">
        <w:rPr>
          <w:rFonts w:ascii="Times New Roman" w:hAnsi="Times New Roman" w:cs="Times New Roman"/>
          <w:sz w:val="24"/>
          <w:szCs w:val="24"/>
        </w:rPr>
        <w:t>в соответствии с Приложением 1 «Площади убираемых помещений и прилегающих территорий, объемы услуг»</w:t>
      </w:r>
    </w:p>
    <w:p w:rsidR="00C83216" w:rsidRPr="007B36B2" w:rsidRDefault="00C83216" w:rsidP="003D6CC5">
      <w:pPr>
        <w:pStyle w:val="a7"/>
        <w:numPr>
          <w:ilvl w:val="0"/>
          <w:numId w:val="19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B36B2">
        <w:rPr>
          <w:rFonts w:ascii="Times New Roman" w:hAnsi="Times New Roman" w:cs="Times New Roman"/>
          <w:b/>
          <w:sz w:val="24"/>
          <w:szCs w:val="24"/>
        </w:rPr>
        <w:t>Сроки (периоды)</w:t>
      </w:r>
      <w:r w:rsidRPr="007B36B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7B36B2">
        <w:rPr>
          <w:rFonts w:ascii="Times New Roman" w:hAnsi="Times New Roman" w:cs="Times New Roman"/>
          <w:b/>
          <w:sz w:val="24"/>
          <w:szCs w:val="24"/>
        </w:rPr>
        <w:t>оказания услуг:</w:t>
      </w:r>
      <w:r w:rsidR="007D2AAB" w:rsidRPr="007B36B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7D2AAB" w:rsidRPr="007B36B2" w:rsidRDefault="007D2AAB" w:rsidP="007D2AAB">
      <w:pPr>
        <w:pStyle w:val="a7"/>
        <w:ind w:left="720"/>
        <w:rPr>
          <w:rFonts w:ascii="Times New Roman" w:hAnsi="Times New Roman" w:cs="Times New Roman"/>
          <w:sz w:val="24"/>
          <w:szCs w:val="24"/>
        </w:rPr>
      </w:pPr>
      <w:r w:rsidRPr="007B36B2">
        <w:rPr>
          <w:rFonts w:ascii="Times New Roman" w:hAnsi="Times New Roman" w:cs="Times New Roman"/>
          <w:sz w:val="24"/>
          <w:szCs w:val="24"/>
        </w:rPr>
        <w:t>Начало: с 01.06.2025 г.</w:t>
      </w:r>
    </w:p>
    <w:p w:rsidR="007D2AAB" w:rsidRPr="007B36B2" w:rsidRDefault="007D2AAB" w:rsidP="007D2AAB">
      <w:pPr>
        <w:pStyle w:val="a7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B36B2">
        <w:rPr>
          <w:rFonts w:ascii="Times New Roman" w:hAnsi="Times New Roman" w:cs="Times New Roman"/>
          <w:sz w:val="24"/>
          <w:szCs w:val="24"/>
        </w:rPr>
        <w:t>Окончание: по 31.05.2026 г.</w:t>
      </w:r>
    </w:p>
    <w:p w:rsidR="007D2AAB" w:rsidRPr="007B36B2" w:rsidRDefault="007D2AAB" w:rsidP="003D6CC5">
      <w:pPr>
        <w:pStyle w:val="a7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36B2">
        <w:rPr>
          <w:rFonts w:ascii="Times New Roman" w:hAnsi="Times New Roman" w:cs="Times New Roman"/>
          <w:b/>
          <w:sz w:val="24"/>
          <w:szCs w:val="24"/>
        </w:rPr>
        <w:t xml:space="preserve">Виды и условия оказываемых услуг: </w:t>
      </w:r>
      <w:r w:rsidRPr="007B36B2">
        <w:rPr>
          <w:rFonts w:ascii="Times New Roman" w:hAnsi="Times New Roman" w:cs="Times New Roman"/>
          <w:sz w:val="24"/>
          <w:szCs w:val="24"/>
        </w:rPr>
        <w:t>Основная и поддерживающая уборка помещений и прилегающей территории, в соответствии с Приложением 2 «Технологическая программа уборки»</w:t>
      </w:r>
    </w:p>
    <w:p w:rsidR="00016FED" w:rsidRPr="007B36B2" w:rsidRDefault="00016FED" w:rsidP="00016FED">
      <w:pPr>
        <w:numPr>
          <w:ilvl w:val="0"/>
          <w:numId w:val="19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36B2">
        <w:rPr>
          <w:rFonts w:ascii="Times New Roman" w:hAnsi="Times New Roman" w:cs="Times New Roman"/>
          <w:b/>
          <w:sz w:val="24"/>
          <w:szCs w:val="24"/>
        </w:rPr>
        <w:t>Общие требования к оказанию услуг:</w:t>
      </w:r>
      <w:r w:rsidRPr="007B36B2">
        <w:rPr>
          <w:rFonts w:ascii="Times New Roman" w:hAnsi="Times New Roman" w:cs="Times New Roman"/>
          <w:sz w:val="24"/>
          <w:szCs w:val="24"/>
        </w:rPr>
        <w:t xml:space="preserve"> в соответствии с Приложением 2 «Технологическая программа уборки»</w:t>
      </w:r>
    </w:p>
    <w:p w:rsidR="00016FED" w:rsidRPr="007B36B2" w:rsidRDefault="00016FED" w:rsidP="004518F5">
      <w:pPr>
        <w:numPr>
          <w:ilvl w:val="0"/>
          <w:numId w:val="19"/>
        </w:numPr>
        <w:shd w:val="clear" w:color="auto" w:fill="FFFFFF"/>
        <w:spacing w:after="0"/>
        <w:jc w:val="both"/>
        <w:outlineLvl w:val="3"/>
        <w:rPr>
          <w:rFonts w:ascii="Times New Roman" w:hAnsi="Times New Roman" w:cs="Times New Roman"/>
          <w:color w:val="FF0000"/>
          <w:sz w:val="24"/>
          <w:szCs w:val="24"/>
        </w:rPr>
      </w:pPr>
      <w:r w:rsidRPr="007B36B2">
        <w:rPr>
          <w:rFonts w:ascii="Times New Roman" w:hAnsi="Times New Roman" w:cs="Times New Roman"/>
          <w:b/>
          <w:sz w:val="24"/>
          <w:szCs w:val="24"/>
        </w:rPr>
        <w:t xml:space="preserve">Требования к качеству услуг: </w:t>
      </w:r>
      <w:r w:rsidRPr="007B36B2">
        <w:rPr>
          <w:rFonts w:ascii="Times New Roman" w:hAnsi="Times New Roman" w:cs="Times New Roman"/>
          <w:sz w:val="24"/>
          <w:szCs w:val="24"/>
        </w:rPr>
        <w:t>Исполнитель должен выполнить работы качественно в соответствии с ГОСТ Р 51870-2014 УСЛУГИ ПРОФЕССИОНАЛЬНОЙ УБОРКИ - КЛИНИНГОВЫЕ УСЛУГИ. ОБЩИЕ ТЕХНИЧЕСКИЕ УСЛОВИЯ</w:t>
      </w:r>
    </w:p>
    <w:p w:rsidR="00016FED" w:rsidRPr="007B36B2" w:rsidRDefault="00016FED" w:rsidP="00016FED">
      <w:pPr>
        <w:numPr>
          <w:ilvl w:val="0"/>
          <w:numId w:val="19"/>
        </w:numPr>
        <w:shd w:val="clear" w:color="auto" w:fill="FFFFFF"/>
        <w:spacing w:after="0"/>
        <w:jc w:val="both"/>
        <w:outlineLvl w:val="3"/>
        <w:rPr>
          <w:rFonts w:ascii="Times New Roman" w:hAnsi="Times New Roman" w:cs="Times New Roman"/>
          <w:color w:val="FF0000"/>
          <w:sz w:val="24"/>
          <w:szCs w:val="24"/>
        </w:rPr>
      </w:pPr>
      <w:r w:rsidRPr="007B36B2">
        <w:rPr>
          <w:rFonts w:ascii="Times New Roman" w:hAnsi="Times New Roman" w:cs="Times New Roman"/>
          <w:b/>
          <w:sz w:val="24"/>
          <w:szCs w:val="24"/>
        </w:rPr>
        <w:t>Требования к безопасности оказания услуг:</w:t>
      </w:r>
    </w:p>
    <w:p w:rsidR="00016FED" w:rsidRPr="007B36B2" w:rsidRDefault="00016FED" w:rsidP="00016FED">
      <w:pPr>
        <w:pStyle w:val="afffa"/>
        <w:shd w:val="clear" w:color="auto" w:fill="FFFFFF"/>
        <w:spacing w:after="0"/>
        <w:ind w:left="644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7B36B2">
        <w:rPr>
          <w:rFonts w:ascii="Times New Roman" w:hAnsi="Times New Roman" w:cs="Times New Roman"/>
          <w:sz w:val="24"/>
          <w:szCs w:val="24"/>
        </w:rPr>
        <w:t xml:space="preserve">8.1. При оказании услуг, с даты заключения договора до срока окончания его действия, исполнитель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 установленные на объекте локальными нормативными актами Заказчика. </w:t>
      </w:r>
    </w:p>
    <w:p w:rsidR="00016FED" w:rsidRPr="007B36B2" w:rsidRDefault="00016FED" w:rsidP="00016FED">
      <w:pPr>
        <w:pStyle w:val="afffa"/>
        <w:shd w:val="clear" w:color="auto" w:fill="FFFFFF"/>
        <w:spacing w:after="0"/>
        <w:ind w:left="644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7B36B2">
        <w:rPr>
          <w:rFonts w:ascii="Times New Roman" w:hAnsi="Times New Roman" w:cs="Times New Roman"/>
          <w:sz w:val="24"/>
          <w:szCs w:val="24"/>
        </w:rPr>
        <w:t>8.2. Перед началом работ на объектах Заказчика командированный персонал Исполнителя обязан пройти вводный (первичный) инструктаж противопожарный и по охране труда у Заказчика.</w:t>
      </w:r>
    </w:p>
    <w:p w:rsidR="00016FED" w:rsidRPr="007B36B2" w:rsidRDefault="00016FED" w:rsidP="00016FED">
      <w:pPr>
        <w:pStyle w:val="afffa"/>
        <w:shd w:val="clear" w:color="auto" w:fill="FFFFFF"/>
        <w:spacing w:after="0"/>
        <w:ind w:left="644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7B36B2">
        <w:rPr>
          <w:rFonts w:ascii="Times New Roman" w:hAnsi="Times New Roman" w:cs="Times New Roman"/>
          <w:sz w:val="24"/>
          <w:szCs w:val="24"/>
        </w:rPr>
        <w:t>8.3. Исполнитель должен быть обученным, квалифицированным персоналом в соответствии с видом оказываемых услуг;</w:t>
      </w:r>
    </w:p>
    <w:p w:rsidR="00016FED" w:rsidRPr="007B36B2" w:rsidRDefault="00016FED" w:rsidP="00016FED">
      <w:pPr>
        <w:pStyle w:val="afffa"/>
        <w:tabs>
          <w:tab w:val="left" w:pos="465"/>
        </w:tabs>
        <w:spacing w:after="0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7B36B2">
        <w:rPr>
          <w:rFonts w:ascii="Times New Roman" w:hAnsi="Times New Roman" w:cs="Times New Roman"/>
          <w:sz w:val="24"/>
          <w:szCs w:val="24"/>
        </w:rPr>
        <w:t>8.4. персонал Исполнителя должен быть укомплектован средствами индивидуальной защиты в соответствии с выполняемыми работами и установленными типовыми нормами;</w:t>
      </w:r>
    </w:p>
    <w:p w:rsidR="00016FED" w:rsidRPr="007B36B2" w:rsidRDefault="00016FED" w:rsidP="00016FED">
      <w:pPr>
        <w:pStyle w:val="afffa"/>
        <w:tabs>
          <w:tab w:val="left" w:pos="465"/>
        </w:tabs>
        <w:spacing w:after="0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7B36B2">
        <w:rPr>
          <w:rFonts w:ascii="Times New Roman" w:hAnsi="Times New Roman" w:cs="Times New Roman"/>
          <w:sz w:val="24"/>
          <w:szCs w:val="24"/>
        </w:rPr>
        <w:t xml:space="preserve">8.5. персонал исполнителя, привлекаемый к уборке помещений с офисным оборудованием (компьютер, множительная техника и т.п.) должен иметь </w:t>
      </w:r>
      <w:r w:rsidRPr="007B36B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B36B2">
        <w:rPr>
          <w:rFonts w:ascii="Times New Roman" w:hAnsi="Times New Roman" w:cs="Times New Roman"/>
          <w:sz w:val="24"/>
          <w:szCs w:val="24"/>
        </w:rPr>
        <w:t xml:space="preserve"> группу электробезопасности и иметь представление об опасности электрического тока. Персонал, привлекаемый к уборке в помещениях </w:t>
      </w:r>
      <w:proofErr w:type="spellStart"/>
      <w:r w:rsidRPr="007B36B2">
        <w:rPr>
          <w:rFonts w:ascii="Times New Roman" w:hAnsi="Times New Roman" w:cs="Times New Roman"/>
          <w:sz w:val="24"/>
          <w:szCs w:val="24"/>
        </w:rPr>
        <w:t>электрощитовой</w:t>
      </w:r>
      <w:proofErr w:type="spellEnd"/>
      <w:r w:rsidRPr="007B36B2">
        <w:rPr>
          <w:rFonts w:ascii="Times New Roman" w:hAnsi="Times New Roman" w:cs="Times New Roman"/>
          <w:sz w:val="24"/>
          <w:szCs w:val="24"/>
        </w:rPr>
        <w:t xml:space="preserve">, серверной и т.п. должен иметь </w:t>
      </w:r>
      <w:r w:rsidRPr="007B36B2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7B36B2">
        <w:rPr>
          <w:rFonts w:ascii="Times New Roman" w:hAnsi="Times New Roman" w:cs="Times New Roman"/>
          <w:sz w:val="24"/>
          <w:szCs w:val="24"/>
        </w:rPr>
        <w:t xml:space="preserve"> группу электробезопасности;</w:t>
      </w:r>
    </w:p>
    <w:p w:rsidR="00016FED" w:rsidRPr="007B36B2" w:rsidRDefault="00016FED" w:rsidP="00016FED">
      <w:pPr>
        <w:pStyle w:val="afffa"/>
        <w:shd w:val="clear" w:color="auto" w:fill="FFFFFF"/>
        <w:spacing w:after="0"/>
        <w:ind w:left="644"/>
        <w:jc w:val="both"/>
        <w:outlineLvl w:val="3"/>
        <w:rPr>
          <w:rFonts w:ascii="Times New Roman" w:hAnsi="Times New Roman" w:cs="Times New Roman"/>
          <w:color w:val="FF0000"/>
          <w:sz w:val="24"/>
          <w:szCs w:val="24"/>
        </w:rPr>
      </w:pPr>
      <w:r w:rsidRPr="007B36B2">
        <w:rPr>
          <w:rFonts w:ascii="Times New Roman" w:hAnsi="Times New Roman" w:cs="Times New Roman"/>
          <w:sz w:val="24"/>
          <w:szCs w:val="24"/>
        </w:rPr>
        <w:t>8.6. обо всех несчастных случаях, авариях, инцидентах возникших на объекте Заказчика Исполнитель обязан уведомлять Заказчика по телефону в течении 30 мин. с момента поступления информации о случившимся.</w:t>
      </w:r>
    </w:p>
    <w:p w:rsidR="00016FED" w:rsidRPr="007B36B2" w:rsidRDefault="00016FED" w:rsidP="00016FED">
      <w:pPr>
        <w:numPr>
          <w:ilvl w:val="0"/>
          <w:numId w:val="19"/>
        </w:numPr>
        <w:shd w:val="clear" w:color="auto" w:fill="FFFFFF"/>
        <w:spacing w:after="0"/>
        <w:jc w:val="both"/>
        <w:outlineLvl w:val="3"/>
        <w:rPr>
          <w:rFonts w:ascii="Times New Roman" w:hAnsi="Times New Roman" w:cs="Times New Roman"/>
          <w:color w:val="FF0000"/>
          <w:sz w:val="24"/>
          <w:szCs w:val="24"/>
        </w:rPr>
      </w:pPr>
      <w:r w:rsidRPr="007B36B2">
        <w:rPr>
          <w:rFonts w:ascii="Times New Roman" w:hAnsi="Times New Roman" w:cs="Times New Roman"/>
          <w:b/>
          <w:sz w:val="24"/>
          <w:szCs w:val="24"/>
        </w:rPr>
        <w:t xml:space="preserve">Требования к результатам работ: </w:t>
      </w:r>
    </w:p>
    <w:p w:rsidR="008F6329" w:rsidRPr="007B36B2" w:rsidRDefault="008F6329" w:rsidP="008F6329">
      <w:pPr>
        <w:pStyle w:val="afffa"/>
        <w:numPr>
          <w:ilvl w:val="1"/>
          <w:numId w:val="19"/>
        </w:numPr>
        <w:shd w:val="clear" w:color="auto" w:fill="FFFFFF"/>
        <w:spacing w:after="0"/>
        <w:ind w:left="709" w:hanging="65"/>
        <w:jc w:val="both"/>
        <w:outlineLvl w:val="3"/>
        <w:rPr>
          <w:rFonts w:ascii="Times New Roman" w:hAnsi="Times New Roman" w:cs="Times New Roman"/>
          <w:color w:val="FF0000"/>
          <w:sz w:val="24"/>
          <w:szCs w:val="24"/>
        </w:rPr>
      </w:pPr>
      <w:r w:rsidRPr="007B36B2">
        <w:rPr>
          <w:rFonts w:ascii="Times New Roman" w:hAnsi="Times New Roman" w:cs="Times New Roman"/>
          <w:sz w:val="24"/>
          <w:szCs w:val="24"/>
        </w:rPr>
        <w:t>услуги необходимо оказывать в полном соответствии с техническим заданием, действующей научно-технической документацией, государственными и отраслевыми стандартами РФ;</w:t>
      </w:r>
    </w:p>
    <w:p w:rsidR="008F6329" w:rsidRPr="007B36B2" w:rsidRDefault="008F6329" w:rsidP="008F6329">
      <w:pPr>
        <w:pStyle w:val="afffa"/>
        <w:numPr>
          <w:ilvl w:val="1"/>
          <w:numId w:val="19"/>
        </w:numPr>
        <w:shd w:val="clear" w:color="auto" w:fill="FFFFFF"/>
        <w:spacing w:after="0"/>
        <w:ind w:left="709" w:firstLine="0"/>
        <w:jc w:val="both"/>
        <w:outlineLvl w:val="3"/>
        <w:rPr>
          <w:rFonts w:ascii="Times New Roman" w:hAnsi="Times New Roman" w:cs="Times New Roman"/>
          <w:color w:val="FF0000"/>
          <w:sz w:val="24"/>
          <w:szCs w:val="24"/>
        </w:rPr>
      </w:pPr>
      <w:r w:rsidRPr="007B36B2">
        <w:rPr>
          <w:rFonts w:ascii="Times New Roman" w:hAnsi="Times New Roman" w:cs="Times New Roman"/>
          <w:sz w:val="24"/>
          <w:szCs w:val="24"/>
        </w:rPr>
        <w:t>приемка результата оказанных услуг осуществляется после выполнения Сторонами обязательств, предусмотренных настоящим договором, в соответствии с установленным порядком, действовавшим на день заключения договора.</w:t>
      </w:r>
    </w:p>
    <w:p w:rsidR="008F6329" w:rsidRPr="007B36B2" w:rsidRDefault="008F6329" w:rsidP="00016FED">
      <w:pPr>
        <w:numPr>
          <w:ilvl w:val="0"/>
          <w:numId w:val="19"/>
        </w:numPr>
        <w:shd w:val="clear" w:color="auto" w:fill="FFFFFF"/>
        <w:spacing w:after="0"/>
        <w:jc w:val="both"/>
        <w:outlineLvl w:val="3"/>
        <w:rPr>
          <w:rFonts w:ascii="Times New Roman" w:hAnsi="Times New Roman" w:cs="Times New Roman"/>
          <w:color w:val="FF0000"/>
          <w:sz w:val="24"/>
          <w:szCs w:val="24"/>
        </w:rPr>
      </w:pPr>
      <w:r w:rsidRPr="007B36B2">
        <w:rPr>
          <w:rFonts w:ascii="Times New Roman" w:hAnsi="Times New Roman" w:cs="Times New Roman"/>
          <w:b/>
          <w:sz w:val="24"/>
          <w:szCs w:val="24"/>
        </w:rPr>
        <w:lastRenderedPageBreak/>
        <w:t>Порядок сдачи и приемки результатов услуг:</w:t>
      </w:r>
    </w:p>
    <w:p w:rsidR="00016FED" w:rsidRPr="007B36B2" w:rsidRDefault="00016FED" w:rsidP="0021744D">
      <w:pPr>
        <w:numPr>
          <w:ilvl w:val="0"/>
          <w:numId w:val="24"/>
        </w:numPr>
        <w:tabs>
          <w:tab w:val="left" w:pos="180"/>
        </w:tabs>
        <w:spacing w:after="0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7B36B2">
        <w:rPr>
          <w:rFonts w:ascii="Times New Roman" w:hAnsi="Times New Roman" w:cs="Times New Roman"/>
          <w:sz w:val="24"/>
          <w:szCs w:val="24"/>
        </w:rPr>
        <w:t>Заказчик контролирует ход и качество оказанных услуг в течение всего времени оказания услуг посредством назначения ответственных лиц из числа своего персонала;</w:t>
      </w:r>
    </w:p>
    <w:p w:rsidR="00016FED" w:rsidRPr="007B36B2" w:rsidRDefault="00016FED" w:rsidP="0021744D">
      <w:pPr>
        <w:numPr>
          <w:ilvl w:val="0"/>
          <w:numId w:val="24"/>
        </w:numPr>
        <w:tabs>
          <w:tab w:val="left" w:pos="180"/>
        </w:tabs>
        <w:spacing w:after="0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7B36B2">
        <w:rPr>
          <w:rFonts w:ascii="Times New Roman" w:hAnsi="Times New Roman" w:cs="Times New Roman"/>
          <w:sz w:val="24"/>
          <w:szCs w:val="24"/>
        </w:rPr>
        <w:t>Исполнитель обязан сдать, а Заказчик принять оказанные услуги по актам оказания услуг в соответствии с фактически оказанными услугами;</w:t>
      </w:r>
    </w:p>
    <w:p w:rsidR="00016FED" w:rsidRPr="007B36B2" w:rsidRDefault="00016FED" w:rsidP="00016FED">
      <w:pPr>
        <w:numPr>
          <w:ilvl w:val="0"/>
          <w:numId w:val="24"/>
        </w:numPr>
        <w:tabs>
          <w:tab w:val="left" w:pos="180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6B2">
        <w:rPr>
          <w:rFonts w:ascii="Times New Roman" w:hAnsi="Times New Roman" w:cs="Times New Roman"/>
          <w:sz w:val="24"/>
          <w:szCs w:val="24"/>
        </w:rPr>
        <w:t>Приемка оказанных услуг осуществляется за отчетный период (1 месяц).</w:t>
      </w:r>
    </w:p>
    <w:p w:rsidR="00016FED" w:rsidRPr="007B36B2" w:rsidRDefault="00016FED" w:rsidP="00016FED">
      <w:pPr>
        <w:numPr>
          <w:ilvl w:val="0"/>
          <w:numId w:val="19"/>
        </w:numPr>
        <w:tabs>
          <w:tab w:val="left" w:pos="180"/>
        </w:tabs>
        <w:spacing w:after="0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36B2">
        <w:rPr>
          <w:rFonts w:ascii="Times New Roman" w:hAnsi="Times New Roman" w:cs="Times New Roman"/>
          <w:b/>
          <w:sz w:val="24"/>
          <w:szCs w:val="24"/>
        </w:rPr>
        <w:t>Требования к используемым материалам/оборудованию:</w:t>
      </w:r>
    </w:p>
    <w:p w:rsidR="00016FED" w:rsidRPr="007B36B2" w:rsidRDefault="00016FED" w:rsidP="0021744D">
      <w:pPr>
        <w:numPr>
          <w:ilvl w:val="0"/>
          <w:numId w:val="23"/>
        </w:numPr>
        <w:shd w:val="clear" w:color="auto" w:fill="FFFFFF"/>
        <w:spacing w:after="0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7B36B2">
        <w:rPr>
          <w:rFonts w:ascii="Times New Roman" w:hAnsi="Times New Roman" w:cs="Times New Roman"/>
          <w:sz w:val="24"/>
          <w:szCs w:val="24"/>
        </w:rPr>
        <w:t xml:space="preserve">Химические средства (очищающие, чистящие, моющие, </w:t>
      </w:r>
      <w:proofErr w:type="spellStart"/>
      <w:r w:rsidRPr="007B36B2">
        <w:rPr>
          <w:rFonts w:ascii="Times New Roman" w:hAnsi="Times New Roman" w:cs="Times New Roman"/>
          <w:sz w:val="24"/>
          <w:szCs w:val="24"/>
        </w:rPr>
        <w:t>моюще</w:t>
      </w:r>
      <w:proofErr w:type="spellEnd"/>
      <w:r w:rsidRPr="007B36B2">
        <w:rPr>
          <w:rFonts w:ascii="Times New Roman" w:hAnsi="Times New Roman" w:cs="Times New Roman"/>
          <w:sz w:val="24"/>
          <w:szCs w:val="24"/>
        </w:rPr>
        <w:t xml:space="preserve"> - дезинфицирующие, дезинфицирующие, защитные лаки, воски, масла, мастики, кристаллизаторы, ПГМ и т.п.), используемые при проведении уборки, должны соответствовать требованиям нормативной и/или технической документации и иметь паспорт безопасности, оформленный в установленном порядке. Химические средства и материалы, входящие в перечень товаров, подлежащих обязательному подтверждению соответствия, должны иметь сертификат соответствия или декларацию о соответствии, а подлежащие государственной регистрации - свидетельства о регистрации.</w:t>
      </w:r>
    </w:p>
    <w:p w:rsidR="00016FED" w:rsidRPr="007B36B2" w:rsidRDefault="00016FED" w:rsidP="0021744D">
      <w:pPr>
        <w:numPr>
          <w:ilvl w:val="0"/>
          <w:numId w:val="23"/>
        </w:numPr>
        <w:shd w:val="clear" w:color="auto" w:fill="FFFFFF"/>
        <w:spacing w:after="0"/>
        <w:ind w:left="567" w:firstLine="0"/>
        <w:jc w:val="both"/>
        <w:rPr>
          <w:rFonts w:ascii="Times New Roman" w:hAnsi="Times New Roman" w:cs="Times New Roman"/>
          <w:i/>
          <w:color w:val="000000"/>
          <w:spacing w:val="8"/>
          <w:sz w:val="24"/>
          <w:szCs w:val="24"/>
        </w:rPr>
      </w:pPr>
      <w:r w:rsidRPr="007B36B2">
        <w:rPr>
          <w:rFonts w:ascii="Times New Roman" w:hAnsi="Times New Roman" w:cs="Times New Roman"/>
          <w:sz w:val="24"/>
          <w:szCs w:val="24"/>
        </w:rPr>
        <w:t>Специальное технологическое оборудование и уборочный инвентарь, применяемые при оказании услуг уборки, должны использовать в соответствии с требованиями технологии уборки. Технологическое оборудование и инвентарь, подлежащие обязательному подтверждению соответствия, должны иметь сертификат соответствия или декларацию о соответствии.</w:t>
      </w:r>
    </w:p>
    <w:p w:rsidR="00016FED" w:rsidRPr="007B36B2" w:rsidRDefault="00016FED" w:rsidP="0021744D">
      <w:pPr>
        <w:numPr>
          <w:ilvl w:val="0"/>
          <w:numId w:val="23"/>
        </w:numPr>
        <w:shd w:val="clear" w:color="auto" w:fill="FFFFFF"/>
        <w:spacing w:after="0"/>
        <w:ind w:left="567" w:firstLine="0"/>
        <w:jc w:val="both"/>
        <w:rPr>
          <w:rFonts w:ascii="Times New Roman" w:hAnsi="Times New Roman" w:cs="Times New Roman"/>
          <w:i/>
          <w:color w:val="000000"/>
          <w:spacing w:val="8"/>
          <w:sz w:val="24"/>
          <w:szCs w:val="24"/>
        </w:rPr>
      </w:pPr>
      <w:r w:rsidRPr="007B36B2">
        <w:rPr>
          <w:rFonts w:ascii="Times New Roman" w:hAnsi="Times New Roman" w:cs="Times New Roman"/>
          <w:sz w:val="24"/>
          <w:szCs w:val="24"/>
        </w:rPr>
        <w:t>Химические средства, используемые при проведении уборки, специальное технологическое оборудование и уборочный инвентарь, применяемые при оказании услуг</w:t>
      </w:r>
      <w:r w:rsidR="008F6329" w:rsidRPr="007B36B2">
        <w:rPr>
          <w:rFonts w:ascii="Times New Roman" w:hAnsi="Times New Roman" w:cs="Times New Roman"/>
          <w:sz w:val="24"/>
          <w:szCs w:val="24"/>
        </w:rPr>
        <w:t xml:space="preserve"> </w:t>
      </w:r>
      <w:r w:rsidRPr="007B36B2">
        <w:rPr>
          <w:rFonts w:ascii="Times New Roman" w:hAnsi="Times New Roman" w:cs="Times New Roman"/>
          <w:sz w:val="24"/>
          <w:szCs w:val="24"/>
        </w:rPr>
        <w:t>уборки приобретаются Исполнителем.</w:t>
      </w:r>
    </w:p>
    <w:p w:rsidR="00016FED" w:rsidRPr="007B36B2" w:rsidRDefault="00016FED" w:rsidP="00016FED">
      <w:pPr>
        <w:shd w:val="clear" w:color="auto" w:fill="FFFFFF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016FED" w:rsidRPr="007B36B2" w:rsidRDefault="00016FED" w:rsidP="0021744D">
      <w:pPr>
        <w:shd w:val="clear" w:color="auto" w:fill="FFFFFF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7B36B2">
        <w:rPr>
          <w:rFonts w:ascii="Times New Roman" w:hAnsi="Times New Roman" w:cs="Times New Roman"/>
          <w:sz w:val="24"/>
          <w:szCs w:val="24"/>
        </w:rPr>
        <w:t xml:space="preserve"> Приложения:</w:t>
      </w:r>
    </w:p>
    <w:p w:rsidR="00016FED" w:rsidRPr="007B36B2" w:rsidRDefault="00016FED" w:rsidP="00016FED">
      <w:pPr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36B2">
        <w:rPr>
          <w:rFonts w:ascii="Times New Roman" w:hAnsi="Times New Roman" w:cs="Times New Roman"/>
          <w:sz w:val="24"/>
          <w:szCs w:val="24"/>
        </w:rPr>
        <w:t>Приложение №1 Площади убираемых помещений и прилегающих территорий, объемы услуг;</w:t>
      </w:r>
    </w:p>
    <w:p w:rsidR="007D2AAB" w:rsidRPr="00F07379" w:rsidRDefault="00016FED" w:rsidP="00F07379">
      <w:pPr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36B2">
        <w:rPr>
          <w:rFonts w:ascii="Times New Roman" w:hAnsi="Times New Roman" w:cs="Times New Roman"/>
          <w:sz w:val="24"/>
          <w:szCs w:val="24"/>
        </w:rPr>
        <w:t>Приложение №2 Технологическая программа уборки</w:t>
      </w:r>
      <w:r w:rsidR="00F07379">
        <w:rPr>
          <w:rFonts w:ascii="Times New Roman" w:hAnsi="Times New Roman" w:cs="Times New Roman"/>
          <w:sz w:val="24"/>
          <w:szCs w:val="24"/>
        </w:rPr>
        <w:t>.</w:t>
      </w:r>
    </w:p>
    <w:p w:rsidR="00CB1E96" w:rsidRPr="007B36B2" w:rsidRDefault="00CB1E96">
      <w:pPr>
        <w:rPr>
          <w:rFonts w:ascii="Times New Roman" w:hAnsi="Times New Roman" w:cs="Times New Roman"/>
          <w:sz w:val="24"/>
          <w:szCs w:val="24"/>
        </w:rPr>
      </w:pPr>
    </w:p>
    <w:p w:rsidR="00E67A1F" w:rsidRPr="007B36B2" w:rsidRDefault="00E67A1F">
      <w:pPr>
        <w:rPr>
          <w:rFonts w:ascii="Times New Roman" w:hAnsi="Times New Roman" w:cs="Times New Roman"/>
          <w:sz w:val="24"/>
          <w:szCs w:val="24"/>
        </w:rPr>
      </w:pPr>
    </w:p>
    <w:p w:rsidR="00E67A1F" w:rsidRPr="007B36B2" w:rsidRDefault="00E67A1F">
      <w:pPr>
        <w:rPr>
          <w:rFonts w:ascii="Times New Roman" w:hAnsi="Times New Roman" w:cs="Times New Roman"/>
          <w:sz w:val="24"/>
          <w:szCs w:val="24"/>
        </w:rPr>
      </w:pPr>
    </w:p>
    <w:p w:rsidR="00E67A1F" w:rsidRPr="007B36B2" w:rsidRDefault="00E67A1F">
      <w:pPr>
        <w:rPr>
          <w:rFonts w:ascii="Times New Roman" w:hAnsi="Times New Roman" w:cs="Times New Roman"/>
          <w:sz w:val="24"/>
          <w:szCs w:val="24"/>
        </w:rPr>
      </w:pPr>
    </w:p>
    <w:p w:rsidR="00E67A1F" w:rsidRPr="007B36B2" w:rsidRDefault="00E67A1F">
      <w:pPr>
        <w:rPr>
          <w:rFonts w:ascii="Times New Roman" w:hAnsi="Times New Roman" w:cs="Times New Roman"/>
          <w:sz w:val="24"/>
          <w:szCs w:val="24"/>
        </w:rPr>
      </w:pPr>
    </w:p>
    <w:p w:rsidR="00E67A1F" w:rsidRPr="007B36B2" w:rsidRDefault="00E67A1F">
      <w:pPr>
        <w:rPr>
          <w:rFonts w:ascii="Times New Roman" w:hAnsi="Times New Roman" w:cs="Times New Roman"/>
          <w:sz w:val="24"/>
          <w:szCs w:val="24"/>
        </w:rPr>
      </w:pPr>
    </w:p>
    <w:p w:rsidR="00E67A1F" w:rsidRPr="007B36B2" w:rsidRDefault="00E67A1F">
      <w:pPr>
        <w:rPr>
          <w:rFonts w:ascii="Times New Roman" w:hAnsi="Times New Roman" w:cs="Times New Roman"/>
          <w:sz w:val="24"/>
          <w:szCs w:val="24"/>
        </w:rPr>
      </w:pPr>
    </w:p>
    <w:p w:rsidR="00E67A1F" w:rsidRPr="007B36B2" w:rsidRDefault="00E67A1F" w:rsidP="00E67A1F">
      <w:pPr>
        <w:keepNext/>
        <w:tabs>
          <w:tab w:val="left" w:pos="9720"/>
        </w:tabs>
        <w:spacing w:after="120"/>
        <w:ind w:right="-82"/>
        <w:jc w:val="right"/>
        <w:rPr>
          <w:rFonts w:ascii="Times New Roman" w:eastAsia="Calibri" w:hAnsi="Times New Roman" w:cs="Times New Roman"/>
          <w:bCs/>
          <w:sz w:val="24"/>
          <w:szCs w:val="24"/>
        </w:rPr>
        <w:sectPr w:rsidR="00E67A1F" w:rsidRPr="007B36B2" w:rsidSect="00E24C82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7" w:h="16839" w:code="1"/>
          <w:pgMar w:top="851" w:right="708" w:bottom="1134" w:left="1276" w:header="279" w:footer="146" w:gutter="0"/>
          <w:cols w:space="720"/>
          <w:titlePg/>
          <w:docGrid w:linePitch="360"/>
        </w:sectPr>
      </w:pPr>
    </w:p>
    <w:p w:rsidR="00E67A1F" w:rsidRPr="007B36B2" w:rsidRDefault="008F6329" w:rsidP="00E67A1F">
      <w:pPr>
        <w:keepNext/>
        <w:tabs>
          <w:tab w:val="left" w:pos="9720"/>
        </w:tabs>
        <w:spacing w:after="120"/>
        <w:ind w:right="-82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7B36B2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Приложение 1</w:t>
      </w:r>
      <w:r w:rsidR="00E67A1F" w:rsidRPr="007B36B2">
        <w:rPr>
          <w:rFonts w:ascii="Times New Roman" w:eastAsia="Calibri" w:hAnsi="Times New Roman" w:cs="Times New Roman"/>
          <w:bCs/>
          <w:sz w:val="24"/>
          <w:szCs w:val="24"/>
        </w:rPr>
        <w:t xml:space="preserve"> к Техническому заданию </w:t>
      </w:r>
    </w:p>
    <w:p w:rsidR="00E67A1F" w:rsidRPr="007B36B2" w:rsidRDefault="00E67A1F" w:rsidP="00E67A1F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B36B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Площади убираемых помещений и прилегающих территорий, объемы услуг</w:t>
      </w:r>
    </w:p>
    <w:tbl>
      <w:tblPr>
        <w:tblW w:w="15168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426"/>
        <w:gridCol w:w="2123"/>
        <w:gridCol w:w="1841"/>
        <w:gridCol w:w="1134"/>
        <w:gridCol w:w="992"/>
        <w:gridCol w:w="872"/>
        <w:gridCol w:w="929"/>
        <w:gridCol w:w="897"/>
        <w:gridCol w:w="884"/>
        <w:gridCol w:w="17"/>
        <w:gridCol w:w="800"/>
        <w:gridCol w:w="844"/>
        <w:gridCol w:w="17"/>
        <w:gridCol w:w="977"/>
        <w:gridCol w:w="709"/>
        <w:gridCol w:w="850"/>
        <w:gridCol w:w="856"/>
      </w:tblGrid>
      <w:tr w:rsidR="00E67A1F" w:rsidRPr="007B36B2" w:rsidTr="0021744D">
        <w:trPr>
          <w:trHeight w:val="31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A1F" w:rsidRPr="007B36B2" w:rsidRDefault="00E67A1F" w:rsidP="00E67A1F">
            <w:pPr>
              <w:pStyle w:val="a7"/>
              <w:ind w:left="-112" w:right="-104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7B36B2">
              <w:rPr>
                <w:rFonts w:ascii="Times New Roman" w:hAnsi="Times New Roman" w:cs="Times New Roman"/>
                <w:b/>
                <w:szCs w:val="20"/>
              </w:rPr>
              <w:t>№ п/п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7B36B2">
              <w:rPr>
                <w:rFonts w:ascii="Times New Roman" w:hAnsi="Times New Roman" w:cs="Times New Roman"/>
                <w:b/>
                <w:szCs w:val="20"/>
              </w:rPr>
              <w:t>Адрес объекта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7B36B2">
              <w:rPr>
                <w:rFonts w:ascii="Times New Roman" w:hAnsi="Times New Roman" w:cs="Times New Roman"/>
                <w:b/>
                <w:szCs w:val="20"/>
              </w:rPr>
              <w:t>Программа уборки*</w:t>
            </w:r>
          </w:p>
        </w:tc>
        <w:tc>
          <w:tcPr>
            <w:tcW w:w="1077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7B36B2">
              <w:rPr>
                <w:rFonts w:ascii="Times New Roman" w:hAnsi="Times New Roman" w:cs="Times New Roman"/>
                <w:b/>
                <w:szCs w:val="20"/>
              </w:rPr>
              <w:t xml:space="preserve">Площадь, </w:t>
            </w:r>
            <w:proofErr w:type="spellStart"/>
            <w:r w:rsidRPr="007B36B2">
              <w:rPr>
                <w:rFonts w:ascii="Times New Roman" w:hAnsi="Times New Roman" w:cs="Times New Roman"/>
                <w:b/>
                <w:szCs w:val="20"/>
              </w:rPr>
              <w:t>кв.м</w:t>
            </w:r>
            <w:proofErr w:type="spellEnd"/>
            <w:r w:rsidRPr="007B36B2">
              <w:rPr>
                <w:rFonts w:ascii="Times New Roman" w:hAnsi="Times New Roman" w:cs="Times New Roman"/>
                <w:b/>
                <w:szCs w:val="20"/>
              </w:rPr>
              <w:t>.</w:t>
            </w:r>
          </w:p>
        </w:tc>
      </w:tr>
      <w:tr w:rsidR="00E67A1F" w:rsidRPr="007B36B2" w:rsidTr="0021744D">
        <w:trPr>
          <w:trHeight w:val="110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7B36B2">
              <w:rPr>
                <w:rFonts w:ascii="Times New Roman" w:hAnsi="Times New Roman" w:cs="Times New Roman"/>
                <w:b/>
                <w:szCs w:val="20"/>
              </w:rPr>
              <w:t>Общая площадь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A1F" w:rsidRPr="007B36B2" w:rsidRDefault="00E67A1F" w:rsidP="00E67A1F">
            <w:pPr>
              <w:pStyle w:val="a7"/>
              <w:ind w:left="-115" w:right="-107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7B36B2">
              <w:rPr>
                <w:rFonts w:ascii="Times New Roman" w:hAnsi="Times New Roman" w:cs="Times New Roman"/>
                <w:b/>
                <w:szCs w:val="20"/>
              </w:rPr>
              <w:t>Кабинеты руководи</w:t>
            </w:r>
          </w:p>
          <w:p w:rsidR="00E67A1F" w:rsidRPr="007B36B2" w:rsidRDefault="00E67A1F" w:rsidP="00E67A1F">
            <w:pPr>
              <w:pStyle w:val="a7"/>
              <w:ind w:left="-115" w:right="-107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proofErr w:type="spellStart"/>
            <w:r w:rsidRPr="007B36B2">
              <w:rPr>
                <w:rFonts w:ascii="Times New Roman" w:hAnsi="Times New Roman" w:cs="Times New Roman"/>
                <w:b/>
                <w:szCs w:val="20"/>
              </w:rPr>
              <w:t>телей</w:t>
            </w:r>
            <w:proofErr w:type="spellEnd"/>
            <w:r w:rsidRPr="007B36B2">
              <w:rPr>
                <w:rFonts w:ascii="Times New Roman" w:hAnsi="Times New Roman" w:cs="Times New Roman"/>
                <w:b/>
                <w:szCs w:val="20"/>
              </w:rPr>
              <w:t>, приемные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A1F" w:rsidRPr="007B36B2" w:rsidRDefault="00E67A1F" w:rsidP="00E67A1F">
            <w:pPr>
              <w:pStyle w:val="a7"/>
              <w:ind w:left="-115" w:right="-107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7B36B2">
              <w:rPr>
                <w:rFonts w:ascii="Times New Roman" w:hAnsi="Times New Roman" w:cs="Times New Roman"/>
                <w:b/>
                <w:szCs w:val="20"/>
              </w:rPr>
              <w:t>Офисные помещения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A1F" w:rsidRPr="007B36B2" w:rsidRDefault="00E67A1F" w:rsidP="00E67A1F">
            <w:pPr>
              <w:pStyle w:val="a7"/>
              <w:ind w:left="-115" w:right="-107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7B36B2">
              <w:rPr>
                <w:rFonts w:ascii="Times New Roman" w:hAnsi="Times New Roman" w:cs="Times New Roman"/>
                <w:b/>
                <w:szCs w:val="20"/>
              </w:rPr>
              <w:t>Зоны обслуживания клиентов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A1F" w:rsidRPr="007B36B2" w:rsidRDefault="00E67A1F" w:rsidP="00E67A1F">
            <w:pPr>
              <w:pStyle w:val="a7"/>
              <w:ind w:left="-115" w:right="-107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proofErr w:type="spellStart"/>
            <w:r w:rsidRPr="007B36B2">
              <w:rPr>
                <w:rFonts w:ascii="Times New Roman" w:hAnsi="Times New Roman" w:cs="Times New Roman"/>
                <w:b/>
                <w:szCs w:val="20"/>
              </w:rPr>
              <w:t>Перего</w:t>
            </w:r>
            <w:proofErr w:type="spellEnd"/>
          </w:p>
          <w:p w:rsidR="00E67A1F" w:rsidRPr="007B36B2" w:rsidRDefault="00E67A1F" w:rsidP="00E67A1F">
            <w:pPr>
              <w:pStyle w:val="a7"/>
              <w:ind w:left="-115" w:right="-107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proofErr w:type="spellStart"/>
            <w:r w:rsidRPr="007B36B2">
              <w:rPr>
                <w:rFonts w:ascii="Times New Roman" w:hAnsi="Times New Roman" w:cs="Times New Roman"/>
                <w:b/>
                <w:szCs w:val="20"/>
              </w:rPr>
              <w:t>ворные</w:t>
            </w:r>
            <w:proofErr w:type="spellEnd"/>
            <w:r w:rsidRPr="007B36B2">
              <w:rPr>
                <w:rFonts w:ascii="Times New Roman" w:hAnsi="Times New Roman" w:cs="Times New Roman"/>
                <w:b/>
                <w:szCs w:val="20"/>
              </w:rPr>
              <w:t xml:space="preserve"> комнаты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A1F" w:rsidRPr="007B36B2" w:rsidRDefault="00E67A1F" w:rsidP="00E67A1F">
            <w:pPr>
              <w:pStyle w:val="a7"/>
              <w:ind w:left="-115" w:right="-107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7B36B2">
              <w:rPr>
                <w:rFonts w:ascii="Times New Roman" w:hAnsi="Times New Roman" w:cs="Times New Roman"/>
                <w:b/>
                <w:szCs w:val="20"/>
              </w:rPr>
              <w:t>Входные группы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A1F" w:rsidRPr="007B36B2" w:rsidRDefault="00E67A1F" w:rsidP="00E67A1F">
            <w:pPr>
              <w:pStyle w:val="a7"/>
              <w:ind w:left="-115" w:right="-107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7B36B2">
              <w:rPr>
                <w:rFonts w:ascii="Times New Roman" w:hAnsi="Times New Roman" w:cs="Times New Roman"/>
                <w:b/>
                <w:szCs w:val="20"/>
              </w:rPr>
              <w:t xml:space="preserve">Зоны </w:t>
            </w:r>
            <w:proofErr w:type="spellStart"/>
            <w:r w:rsidRPr="007B36B2">
              <w:rPr>
                <w:rFonts w:ascii="Times New Roman" w:hAnsi="Times New Roman" w:cs="Times New Roman"/>
                <w:b/>
                <w:szCs w:val="20"/>
              </w:rPr>
              <w:t>ресепшн</w:t>
            </w:r>
            <w:proofErr w:type="spellEnd"/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A1F" w:rsidRPr="007B36B2" w:rsidRDefault="00E67A1F" w:rsidP="00E67A1F">
            <w:pPr>
              <w:pStyle w:val="a7"/>
              <w:ind w:left="-115" w:right="-107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7B36B2">
              <w:rPr>
                <w:rFonts w:ascii="Times New Roman" w:hAnsi="Times New Roman" w:cs="Times New Roman"/>
                <w:b/>
                <w:szCs w:val="20"/>
              </w:rPr>
              <w:t>Кори</w:t>
            </w:r>
          </w:p>
          <w:p w:rsidR="00E67A1F" w:rsidRPr="007B36B2" w:rsidRDefault="00E67A1F" w:rsidP="00E67A1F">
            <w:pPr>
              <w:pStyle w:val="a7"/>
              <w:ind w:left="-115" w:right="-107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7B36B2">
              <w:rPr>
                <w:rFonts w:ascii="Times New Roman" w:hAnsi="Times New Roman" w:cs="Times New Roman"/>
                <w:b/>
                <w:szCs w:val="20"/>
              </w:rPr>
              <w:t>доры, холлы, лестницы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A1F" w:rsidRPr="007B36B2" w:rsidRDefault="00E67A1F" w:rsidP="00E67A1F">
            <w:pPr>
              <w:pStyle w:val="a7"/>
              <w:ind w:left="-115" w:right="-107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7B36B2">
              <w:rPr>
                <w:rFonts w:ascii="Times New Roman" w:hAnsi="Times New Roman" w:cs="Times New Roman"/>
                <w:b/>
                <w:szCs w:val="20"/>
              </w:rPr>
              <w:t>Посты (помещения) охраны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A1F" w:rsidRPr="007B36B2" w:rsidRDefault="00E67A1F" w:rsidP="00E67A1F">
            <w:pPr>
              <w:pStyle w:val="a7"/>
              <w:ind w:left="-126" w:right="-104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7B36B2">
              <w:rPr>
                <w:rFonts w:ascii="Times New Roman" w:hAnsi="Times New Roman" w:cs="Times New Roman"/>
                <w:b/>
                <w:szCs w:val="20"/>
              </w:rPr>
              <w:t>Кабины лифтов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A1F" w:rsidRPr="007B36B2" w:rsidRDefault="00E67A1F" w:rsidP="00E67A1F">
            <w:pPr>
              <w:pStyle w:val="a7"/>
              <w:ind w:left="-117" w:right="-105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7B36B2">
              <w:rPr>
                <w:rFonts w:ascii="Times New Roman" w:hAnsi="Times New Roman" w:cs="Times New Roman"/>
                <w:b/>
                <w:szCs w:val="20"/>
              </w:rPr>
              <w:t>Санузлы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A1F" w:rsidRPr="007B36B2" w:rsidRDefault="00E67A1F" w:rsidP="00E67A1F">
            <w:pPr>
              <w:pStyle w:val="a7"/>
              <w:ind w:left="-105" w:right="-106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7B36B2">
              <w:rPr>
                <w:rFonts w:ascii="Times New Roman" w:hAnsi="Times New Roman" w:cs="Times New Roman"/>
                <w:b/>
                <w:szCs w:val="20"/>
              </w:rPr>
              <w:t>Прочие помещения</w:t>
            </w:r>
          </w:p>
        </w:tc>
      </w:tr>
      <w:tr w:rsidR="00E67A1F" w:rsidRPr="007B36B2" w:rsidTr="0021744D">
        <w:trPr>
          <w:trHeight w:val="26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 xml:space="preserve">УР, г. Ижевск, </w:t>
            </w:r>
          </w:p>
          <w:p w:rsidR="00E67A1F" w:rsidRPr="007B36B2" w:rsidRDefault="00E67A1F" w:rsidP="0021744D">
            <w:pPr>
              <w:pStyle w:val="a7"/>
              <w:ind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ул. Орджоникидзе, 52а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2 994,70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204,1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21744D">
            <w:pPr>
              <w:pStyle w:val="a7"/>
              <w:ind w:right="-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1463,5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21744D">
            <w:pPr>
              <w:pStyle w:val="a7"/>
              <w:ind w:right="-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1216,9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17,7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174,5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174,5</w:t>
            </w:r>
          </w:p>
        </w:tc>
      </w:tr>
      <w:tr w:rsidR="00E67A1F" w:rsidRPr="007B36B2" w:rsidTr="0021744D">
        <w:trPr>
          <w:trHeight w:val="66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Прилегающая территория/ летняя уборка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455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64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21744D">
            <w:pPr>
              <w:pStyle w:val="a7"/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Прилегающая территория/ зимняя уборка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28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1E61" w:rsidRPr="00891E61" w:rsidRDefault="00891E61" w:rsidP="00891E61">
            <w:pPr>
              <w:spacing w:after="0" w:line="240" w:lineRule="auto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 w:rsidRPr="00891E61">
              <w:rPr>
                <w:rFonts w:ascii="Times New Roman" w:hAnsi="Times New Roman" w:cs="Times New Roman"/>
                <w:sz w:val="24"/>
                <w:szCs w:val="24"/>
              </w:rPr>
              <w:t xml:space="preserve">УР, г. Ижевск, </w:t>
            </w:r>
          </w:p>
          <w:p w:rsidR="00E67A1F" w:rsidRPr="007B36B2" w:rsidRDefault="00891E61" w:rsidP="00891E6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91E61">
              <w:rPr>
                <w:rFonts w:ascii="Times New Roman" w:hAnsi="Times New Roman" w:cs="Times New Roman"/>
                <w:sz w:val="24"/>
                <w:szCs w:val="24"/>
              </w:rPr>
              <w:t>ул. Орджоникидзе, 52а, литер Б (пристрой)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891E61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891E61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891E61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121,9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891E61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31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7A1F" w:rsidRPr="007B36B2" w:rsidRDefault="0021744D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 xml:space="preserve">УР, г. Ижевск, </w:t>
            </w:r>
          </w:p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ул. Кирова, д.142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194,9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30,2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138,8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2,41</w:t>
            </w:r>
          </w:p>
        </w:tc>
      </w:tr>
      <w:tr w:rsidR="00E67A1F" w:rsidRPr="007B36B2" w:rsidTr="0021744D">
        <w:trPr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64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Прилегающая территория/ летняя уборка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64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21744D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Прилегающая территория/ зимняя уборка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27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7A1F" w:rsidRPr="007B36B2" w:rsidRDefault="0021744D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УР, с. Завьялово, ул. Нефтяников,</w:t>
            </w:r>
          </w:p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 xml:space="preserve"> д. 21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148,05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148,1</w:t>
            </w:r>
          </w:p>
        </w:tc>
      </w:tr>
      <w:tr w:rsidR="00E67A1F" w:rsidRPr="007B36B2" w:rsidTr="0021744D">
        <w:trPr>
          <w:trHeight w:val="64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Прилегающая территория/ летняя уборка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64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21744D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Прилегающая территория/ зимняя уборка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22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7A1F" w:rsidRPr="007B36B2" w:rsidRDefault="0021744D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УР, с. Завьялово, ул. Чкалова, д. 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81,6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36,02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38,51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2,49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1,67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2,91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64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Прилегающая территория/ летняя уборка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64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21744D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Прилегающая территория/ зимняя уборка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31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7A1F" w:rsidRPr="007B36B2" w:rsidRDefault="0021744D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 xml:space="preserve">УР, г. Глазов, </w:t>
            </w:r>
          </w:p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ул. Кирова, 11б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415,8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183,7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124,1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132,9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132,9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43,4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43,4</w:t>
            </w:r>
          </w:p>
        </w:tc>
      </w:tr>
      <w:tr w:rsidR="00E67A1F" w:rsidRPr="007B36B2" w:rsidTr="0021744D">
        <w:trPr>
          <w:trHeight w:val="64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Прилегающая территория/ летняя уборка</w:t>
            </w:r>
            <w:r w:rsidR="0021744D">
              <w:rPr>
                <w:rFonts w:ascii="Tahoma" w:hAnsi="Tahoma" w:cs="Tahoma"/>
                <w:color w:val="000000"/>
                <w:sz w:val="16"/>
                <w:szCs w:val="16"/>
                <w:lang w:eastAsia="en-US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64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21744D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Прилегающая территория/ зимняя уборка</w:t>
            </w:r>
            <w:r w:rsidR="0021744D">
              <w:rPr>
                <w:rFonts w:ascii="Tahoma" w:hAnsi="Tahoma" w:cs="Tahoma"/>
                <w:color w:val="000000"/>
                <w:sz w:val="16"/>
                <w:szCs w:val="16"/>
                <w:lang w:eastAsia="en-US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33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7A1F" w:rsidRPr="007B36B2" w:rsidRDefault="0021744D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 xml:space="preserve">УР, п. </w:t>
            </w:r>
            <w:proofErr w:type="spellStart"/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Ува</w:t>
            </w:r>
            <w:proofErr w:type="spellEnd"/>
            <w:r w:rsidRPr="007B36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ул. Энгельса, 21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437,3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30,3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210,4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177,8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74,8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74,8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117,1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117,1</w:t>
            </w:r>
          </w:p>
        </w:tc>
      </w:tr>
      <w:tr w:rsidR="00E67A1F" w:rsidRPr="007B36B2" w:rsidTr="0021744D">
        <w:trPr>
          <w:trHeight w:val="64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Прилегающая территория/ летняя уборка</w:t>
            </w:r>
            <w:r w:rsidR="0021744D">
              <w:rPr>
                <w:rFonts w:ascii="Tahoma" w:hAnsi="Tahoma" w:cs="Tahoma"/>
                <w:color w:val="000000"/>
                <w:sz w:val="16"/>
                <w:szCs w:val="16"/>
                <w:lang w:eastAsia="en-US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1693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64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21744D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Прилегающая территория/ зимняя уборка</w:t>
            </w:r>
            <w:r w:rsidR="0021744D">
              <w:rPr>
                <w:rFonts w:ascii="Tahoma" w:hAnsi="Tahoma" w:cs="Tahoma"/>
                <w:color w:val="000000"/>
                <w:sz w:val="16"/>
                <w:szCs w:val="16"/>
                <w:lang w:eastAsia="en-US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1693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28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7A1F" w:rsidRPr="007B36B2" w:rsidRDefault="0021744D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 xml:space="preserve">УР, г. Можга, </w:t>
            </w:r>
          </w:p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ул. Котовского, д.1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357,6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31,2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214,1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91,4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81,6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81,6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70,6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70,6</w:t>
            </w:r>
          </w:p>
        </w:tc>
      </w:tr>
      <w:tr w:rsidR="00E67A1F" w:rsidRPr="007B36B2" w:rsidTr="0021744D">
        <w:trPr>
          <w:trHeight w:val="64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Прилегающая территория/ летняя уборка</w:t>
            </w:r>
            <w:r w:rsidR="0021744D">
              <w:rPr>
                <w:rFonts w:ascii="Tahoma" w:hAnsi="Tahoma" w:cs="Tahoma"/>
                <w:color w:val="000000"/>
                <w:sz w:val="16"/>
                <w:szCs w:val="16"/>
                <w:lang w:eastAsia="en-US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64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21744D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Прилегающая территория/ зимняя уборка</w:t>
            </w:r>
            <w:r w:rsidR="0021744D">
              <w:rPr>
                <w:rFonts w:ascii="Tahoma" w:hAnsi="Tahoma" w:cs="Tahoma"/>
                <w:color w:val="000000"/>
                <w:sz w:val="16"/>
                <w:szCs w:val="16"/>
                <w:lang w:eastAsia="en-US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30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7A1F" w:rsidRPr="007B36B2" w:rsidRDefault="0021744D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 xml:space="preserve">УР, п. Камбарка, </w:t>
            </w:r>
          </w:p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К.Маркса</w:t>
            </w:r>
            <w:proofErr w:type="spellEnd"/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, д.49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28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155,1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23,4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E67A1F" w:rsidRPr="007B36B2" w:rsidTr="0021744D">
        <w:trPr>
          <w:trHeight w:val="64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Прилегающая территория/ летняя уборка</w:t>
            </w:r>
            <w:r w:rsidR="0021744D">
              <w:rPr>
                <w:rFonts w:ascii="Tahoma" w:hAnsi="Tahoma" w:cs="Tahoma"/>
                <w:color w:val="000000"/>
                <w:sz w:val="16"/>
                <w:szCs w:val="16"/>
                <w:lang w:eastAsia="en-US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1025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64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21744D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Прилегающая территория/ зимняя уборка</w:t>
            </w:r>
            <w:r w:rsidR="0021744D">
              <w:rPr>
                <w:rFonts w:ascii="Tahoma" w:hAnsi="Tahoma" w:cs="Tahoma"/>
                <w:color w:val="000000"/>
                <w:sz w:val="16"/>
                <w:szCs w:val="16"/>
                <w:lang w:eastAsia="en-US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1025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34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7A1F" w:rsidRPr="007B36B2" w:rsidRDefault="0021744D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 xml:space="preserve">УР, г. Сарапул, </w:t>
            </w:r>
          </w:p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ул. Молодежная, д.3а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268,4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28,8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159,4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64,2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33,2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33,2</w:t>
            </w:r>
          </w:p>
        </w:tc>
      </w:tr>
      <w:tr w:rsidR="00E67A1F" w:rsidRPr="007B36B2" w:rsidTr="0021744D">
        <w:trPr>
          <w:trHeight w:val="64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Прилегающая территория/ летняя уборка</w:t>
            </w:r>
            <w:r w:rsidR="0021744D">
              <w:rPr>
                <w:rFonts w:ascii="Tahoma" w:hAnsi="Tahoma" w:cs="Tahoma"/>
                <w:color w:val="000000"/>
                <w:sz w:val="16"/>
                <w:szCs w:val="16"/>
                <w:lang w:eastAsia="en-US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64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21744D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Прилегающая территория/ зимняя уборка</w:t>
            </w:r>
            <w:r w:rsidR="0021744D">
              <w:rPr>
                <w:rFonts w:ascii="Tahoma" w:hAnsi="Tahoma" w:cs="Tahoma"/>
                <w:color w:val="000000"/>
                <w:sz w:val="16"/>
                <w:szCs w:val="16"/>
                <w:lang w:eastAsia="en-US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19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7A1F" w:rsidRPr="007B36B2" w:rsidRDefault="0021744D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 xml:space="preserve">УР, п. Игра, </w:t>
            </w:r>
          </w:p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ул. Советская, д.16б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28,2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53,9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53,9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51,5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51,5</w:t>
            </w:r>
          </w:p>
        </w:tc>
      </w:tr>
      <w:tr w:rsidR="00E67A1F" w:rsidRPr="007B36B2" w:rsidTr="0021744D">
        <w:trPr>
          <w:trHeight w:val="64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Прилегающая территория/ летняя уборка</w:t>
            </w:r>
            <w:r w:rsidR="0021744D">
              <w:rPr>
                <w:rFonts w:ascii="Tahoma" w:hAnsi="Tahoma" w:cs="Tahoma"/>
                <w:color w:val="000000"/>
                <w:sz w:val="16"/>
                <w:szCs w:val="16"/>
                <w:lang w:eastAsia="en-US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64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21744D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Прилегающая территория/ зимняя уборка</w:t>
            </w:r>
            <w:r w:rsidR="0021744D">
              <w:rPr>
                <w:rFonts w:ascii="Tahoma" w:hAnsi="Tahoma" w:cs="Tahoma"/>
                <w:color w:val="000000"/>
                <w:sz w:val="16"/>
                <w:szCs w:val="16"/>
                <w:lang w:eastAsia="en-US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34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7A1F" w:rsidRPr="007B36B2" w:rsidRDefault="0021744D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 xml:space="preserve">УР, п. </w:t>
            </w:r>
            <w:proofErr w:type="spellStart"/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Кизнер</w:t>
            </w:r>
            <w:proofErr w:type="spellEnd"/>
            <w:r w:rsidRPr="007B36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ул. Горького, д.1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24,1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34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7A1F" w:rsidRPr="007B36B2" w:rsidRDefault="0021744D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 xml:space="preserve">УР, с. Алнаши, </w:t>
            </w:r>
          </w:p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ул. Комсомольская, д.10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15,2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35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7A1F" w:rsidRPr="007B36B2" w:rsidRDefault="0021744D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 xml:space="preserve">УР, г. Сарапул, </w:t>
            </w:r>
          </w:p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ул. Азина, 59</w:t>
            </w:r>
          </w:p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190,6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190,6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Прилегающая территория/ летняя уборка</w:t>
            </w:r>
            <w:r w:rsidR="00891E61">
              <w:rPr>
                <w:rFonts w:ascii="Tahoma" w:hAnsi="Tahoma" w:cs="Tahoma"/>
                <w:color w:val="000000"/>
                <w:sz w:val="16"/>
                <w:szCs w:val="16"/>
                <w:lang w:eastAsia="en-US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7A1F" w:rsidRPr="007B36B2" w:rsidRDefault="00E67A1F" w:rsidP="0021744D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Прилегающая территория/ зимняя уборка</w:t>
            </w:r>
            <w:r w:rsidR="00891E61">
              <w:rPr>
                <w:rFonts w:ascii="Tahoma" w:hAnsi="Tahoma" w:cs="Tahoma"/>
                <w:color w:val="000000"/>
                <w:sz w:val="16"/>
                <w:szCs w:val="16"/>
                <w:lang w:eastAsia="en-US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31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7A1F" w:rsidRPr="007B36B2" w:rsidRDefault="0021744D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 xml:space="preserve">УР, г. Воткинск, </w:t>
            </w:r>
          </w:p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ул. Ленина, д.22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194,93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194,93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121,69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121,7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97,61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97,61</w:t>
            </w:r>
          </w:p>
        </w:tc>
      </w:tr>
      <w:tr w:rsidR="00E67A1F" w:rsidRPr="007B36B2" w:rsidTr="0021744D">
        <w:trPr>
          <w:trHeight w:val="64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Прилегающая территория/ летняя уборка</w:t>
            </w:r>
            <w:r w:rsidR="00891E61">
              <w:rPr>
                <w:rFonts w:ascii="Tahoma" w:hAnsi="Tahoma" w:cs="Tahoma"/>
                <w:color w:val="000000"/>
                <w:sz w:val="16"/>
                <w:szCs w:val="16"/>
                <w:lang w:eastAsia="en-US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64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21744D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Прилегающая территория/ зимняя уборка</w:t>
            </w:r>
            <w:r w:rsidR="00891E61">
              <w:rPr>
                <w:rFonts w:ascii="Tahoma" w:hAnsi="Tahoma" w:cs="Tahoma"/>
                <w:color w:val="000000"/>
                <w:sz w:val="16"/>
                <w:szCs w:val="16"/>
                <w:lang w:eastAsia="en-US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34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7A1F" w:rsidRPr="007B36B2" w:rsidRDefault="0021744D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 xml:space="preserve">УР, с. </w:t>
            </w:r>
            <w:proofErr w:type="spellStart"/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Дебёсы</w:t>
            </w:r>
            <w:proofErr w:type="spellEnd"/>
            <w:r w:rsidRPr="007B36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ул. Ленина, д 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21,3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21,3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34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7A1F" w:rsidRPr="007B36B2" w:rsidRDefault="0021744D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 xml:space="preserve">УР, с. Вавож, </w:t>
            </w:r>
          </w:p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ул. Интернациональная, д.44а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21,8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21,8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31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7A1F" w:rsidRPr="007B36B2" w:rsidRDefault="0021744D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r w:rsidR="00891E6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bookmarkStart w:id="0" w:name="_GoBack"/>
            <w:bookmarkEnd w:id="0"/>
            <w:r w:rsidRPr="007B36B2">
              <w:rPr>
                <w:rFonts w:ascii="Times New Roman" w:hAnsi="Times New Roman" w:cs="Times New Roman"/>
                <w:sz w:val="24"/>
                <w:szCs w:val="24"/>
              </w:rPr>
              <w:t xml:space="preserve"> с. Красногорское, </w:t>
            </w:r>
          </w:p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ул. Кирова, д.5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28,6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28,6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37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7A1F" w:rsidRPr="007B36B2" w:rsidRDefault="0021744D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 xml:space="preserve">УР, п. </w:t>
            </w:r>
            <w:proofErr w:type="spellStart"/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М.Пурга</w:t>
            </w:r>
            <w:proofErr w:type="spellEnd"/>
            <w:r w:rsidRPr="007B36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ул. Пионерская, д.48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34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7A1F" w:rsidRPr="007B36B2" w:rsidRDefault="0021744D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 xml:space="preserve">УР, г. Ижевск, </w:t>
            </w:r>
          </w:p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пр. Калашникова, д.19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141,3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31,07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101,9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21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7A1F" w:rsidRPr="007B36B2" w:rsidRDefault="0021744D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 xml:space="preserve">УР, п. Яр, </w:t>
            </w:r>
          </w:p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ул. Колхозная, д.1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44,8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44,8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33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7A1F" w:rsidRPr="007B36B2" w:rsidRDefault="0021744D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 xml:space="preserve">УР, г. Ижевск, </w:t>
            </w:r>
          </w:p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ул. Баранова, д.79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118,9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64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Прилегающая территория/ летняя уборка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64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1F" w:rsidRPr="007B36B2" w:rsidRDefault="00E67A1F" w:rsidP="00E67A1F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21744D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Прилегающая территория/ зимняя уборка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36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7A1F" w:rsidRPr="007B36B2" w:rsidRDefault="00E67A1F" w:rsidP="0021744D">
            <w:pPr>
              <w:pStyle w:val="a7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74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 xml:space="preserve">УР, с. </w:t>
            </w:r>
            <w:proofErr w:type="spellStart"/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Шаркан</w:t>
            </w:r>
            <w:proofErr w:type="spellEnd"/>
            <w:r w:rsidRPr="007B36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ул. Ленина, д. 25, 1 этаж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19,68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19,68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Программа III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A1F" w:rsidRPr="007B36B2" w:rsidTr="0021744D">
        <w:trPr>
          <w:trHeight w:val="315"/>
        </w:trPr>
        <w:tc>
          <w:tcPr>
            <w:tcW w:w="4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7A1F" w:rsidRPr="007B36B2" w:rsidRDefault="00E67A1F" w:rsidP="0021744D">
            <w:pPr>
              <w:pStyle w:val="a7"/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19 068,76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A1F" w:rsidRPr="007B36B2" w:rsidRDefault="00E67A1F" w:rsidP="00E67A1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744D" w:rsidRDefault="0021744D" w:rsidP="0021744D">
      <w:pPr>
        <w:spacing w:after="0" w:line="240" w:lineRule="auto"/>
        <w:rPr>
          <w:rFonts w:ascii="Tahoma" w:hAnsi="Tahoma" w:cs="Tahoma"/>
          <w:color w:val="000000"/>
          <w:sz w:val="16"/>
          <w:szCs w:val="16"/>
          <w:lang w:eastAsia="en-US"/>
        </w:rPr>
      </w:pPr>
    </w:p>
    <w:p w:rsidR="0021744D" w:rsidRDefault="0021744D" w:rsidP="0021744D">
      <w:pPr>
        <w:spacing w:after="0" w:line="240" w:lineRule="auto"/>
        <w:rPr>
          <w:rFonts w:ascii="Tahoma" w:hAnsi="Tahoma" w:cs="Tahoma"/>
          <w:color w:val="000000"/>
          <w:sz w:val="16"/>
          <w:szCs w:val="16"/>
          <w:lang w:eastAsia="en-US"/>
        </w:rPr>
      </w:pPr>
      <w:r>
        <w:rPr>
          <w:rFonts w:ascii="Tahoma" w:hAnsi="Tahoma" w:cs="Tahoma"/>
          <w:color w:val="000000"/>
          <w:sz w:val="16"/>
          <w:szCs w:val="16"/>
          <w:lang w:eastAsia="en-US"/>
        </w:rPr>
        <w:t>* - период оказания услуг с 01.01.2026 по 31.05.2026 г.</w:t>
      </w:r>
    </w:p>
    <w:tbl>
      <w:tblPr>
        <w:tblW w:w="15168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41859" w:rsidTr="0021744D">
        <w:trPr>
          <w:trHeight w:val="300"/>
        </w:trPr>
        <w:tc>
          <w:tcPr>
            <w:tcW w:w="9689" w:type="dxa"/>
            <w:noWrap/>
            <w:vAlign w:val="center"/>
          </w:tcPr>
          <w:p w:rsidR="00141859" w:rsidRDefault="0014185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n-US"/>
              </w:rPr>
            </w:pPr>
          </w:p>
        </w:tc>
      </w:tr>
      <w:tr w:rsidR="00141859" w:rsidTr="0021744D">
        <w:trPr>
          <w:trHeight w:val="300"/>
        </w:trPr>
        <w:tc>
          <w:tcPr>
            <w:tcW w:w="9689" w:type="dxa"/>
            <w:noWrap/>
            <w:vAlign w:val="center"/>
          </w:tcPr>
          <w:p w:rsidR="00141859" w:rsidRDefault="0014185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n-US"/>
              </w:rPr>
            </w:pPr>
          </w:p>
        </w:tc>
      </w:tr>
      <w:tr w:rsidR="00141859" w:rsidTr="0021744D">
        <w:trPr>
          <w:trHeight w:val="300"/>
        </w:trPr>
        <w:tc>
          <w:tcPr>
            <w:tcW w:w="9689" w:type="dxa"/>
            <w:noWrap/>
            <w:vAlign w:val="center"/>
          </w:tcPr>
          <w:p w:rsidR="00141859" w:rsidRDefault="0014185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n-US"/>
              </w:rPr>
            </w:pPr>
          </w:p>
        </w:tc>
      </w:tr>
      <w:tr w:rsidR="00141859" w:rsidTr="0021744D">
        <w:trPr>
          <w:trHeight w:val="300"/>
        </w:trPr>
        <w:tc>
          <w:tcPr>
            <w:tcW w:w="9689" w:type="dxa"/>
            <w:noWrap/>
            <w:vAlign w:val="center"/>
          </w:tcPr>
          <w:p w:rsidR="00141859" w:rsidRDefault="0014185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n-US"/>
              </w:rPr>
            </w:pPr>
          </w:p>
        </w:tc>
      </w:tr>
      <w:tr w:rsidR="00141859" w:rsidTr="0021744D">
        <w:trPr>
          <w:trHeight w:val="300"/>
        </w:trPr>
        <w:tc>
          <w:tcPr>
            <w:tcW w:w="9689" w:type="dxa"/>
            <w:noWrap/>
            <w:vAlign w:val="center"/>
          </w:tcPr>
          <w:p w:rsidR="00141859" w:rsidRDefault="0014185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n-US"/>
              </w:rPr>
            </w:pPr>
          </w:p>
        </w:tc>
      </w:tr>
      <w:tr w:rsidR="00141859" w:rsidTr="0021744D">
        <w:trPr>
          <w:trHeight w:val="300"/>
        </w:trPr>
        <w:tc>
          <w:tcPr>
            <w:tcW w:w="9689" w:type="dxa"/>
            <w:noWrap/>
            <w:vAlign w:val="center"/>
          </w:tcPr>
          <w:p w:rsidR="00141859" w:rsidRDefault="0014185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E67A1F" w:rsidRPr="007B36B2" w:rsidRDefault="00E67A1F">
      <w:pPr>
        <w:rPr>
          <w:rFonts w:ascii="Times New Roman" w:hAnsi="Times New Roman" w:cs="Times New Roman"/>
          <w:sz w:val="24"/>
          <w:szCs w:val="24"/>
        </w:rPr>
      </w:pPr>
    </w:p>
    <w:p w:rsidR="00E67A1F" w:rsidRPr="007B36B2" w:rsidRDefault="00E67A1F">
      <w:pPr>
        <w:rPr>
          <w:rFonts w:ascii="Times New Roman" w:hAnsi="Times New Roman" w:cs="Times New Roman"/>
          <w:sz w:val="24"/>
          <w:szCs w:val="24"/>
        </w:rPr>
      </w:pPr>
    </w:p>
    <w:p w:rsidR="001845C1" w:rsidRPr="007B36B2" w:rsidRDefault="001845C1" w:rsidP="00393816">
      <w:pPr>
        <w:jc w:val="right"/>
        <w:rPr>
          <w:rFonts w:ascii="Times New Roman" w:eastAsia="Calibri" w:hAnsi="Times New Roman" w:cs="Times New Roman"/>
          <w:bCs/>
          <w:sz w:val="24"/>
          <w:szCs w:val="24"/>
        </w:rPr>
        <w:sectPr w:rsidR="001845C1" w:rsidRPr="007B36B2" w:rsidSect="00891E61">
          <w:pgSz w:w="16839" w:h="11907" w:orient="landscape" w:code="1"/>
          <w:pgMar w:top="1276" w:right="992" w:bottom="1276" w:left="992" w:header="278" w:footer="147" w:gutter="0"/>
          <w:cols w:space="720"/>
          <w:titlePg/>
          <w:docGrid w:linePitch="360"/>
        </w:sectPr>
      </w:pPr>
    </w:p>
    <w:p w:rsidR="00393816" w:rsidRPr="007B36B2" w:rsidRDefault="001845C1" w:rsidP="00393816">
      <w:pPr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7B36B2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Приложение </w:t>
      </w:r>
      <w:r w:rsidR="00393816" w:rsidRPr="007B36B2">
        <w:rPr>
          <w:rFonts w:ascii="Times New Roman" w:eastAsia="Calibri" w:hAnsi="Times New Roman" w:cs="Times New Roman"/>
          <w:bCs/>
          <w:sz w:val="24"/>
          <w:szCs w:val="24"/>
        </w:rPr>
        <w:t>2. к Техническому заданию</w:t>
      </w:r>
    </w:p>
    <w:tbl>
      <w:tblPr>
        <w:tblW w:w="1023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83"/>
        <w:gridCol w:w="1843"/>
        <w:gridCol w:w="2410"/>
      </w:tblGrid>
      <w:tr w:rsidR="00393816" w:rsidRPr="007B36B2" w:rsidTr="001845C1">
        <w:trPr>
          <w:cantSplit/>
        </w:trPr>
        <w:tc>
          <w:tcPr>
            <w:tcW w:w="10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D54C92" w:rsidP="001D112C">
            <w:pPr>
              <w:pStyle w:val="a7"/>
              <w:jc w:val="center"/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</w:pPr>
            <w:r w:rsidRPr="007B36B2">
              <w:rPr>
                <w:rFonts w:ascii="Times New Roman" w:eastAsia="Calibri" w:hAnsi="Times New Roman" w:cs="Times New Roman"/>
                <w:b/>
                <w:bCs/>
                <w:caps/>
                <w:sz w:val="24"/>
                <w:szCs w:val="24"/>
              </w:rPr>
              <w:t>Технологическая программа уборки</w:t>
            </w:r>
          </w:p>
          <w:p w:rsidR="00D54C92" w:rsidRPr="007B36B2" w:rsidRDefault="00D54C92" w:rsidP="001D112C">
            <w:pPr>
              <w:pStyle w:val="a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93816" w:rsidRPr="007B36B2" w:rsidRDefault="00393816" w:rsidP="00A240AF">
            <w:pPr>
              <w:pStyle w:val="a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="00D54C92" w:rsidRPr="007B36B2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КОМПЛЕКСНАЯ Уборка помещений</w:t>
            </w:r>
          </w:p>
        </w:tc>
      </w:tr>
      <w:tr w:rsidR="00393816" w:rsidRPr="007B36B2" w:rsidTr="001845C1">
        <w:trPr>
          <w:cantSplit/>
        </w:trPr>
        <w:tc>
          <w:tcPr>
            <w:tcW w:w="10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D54C92">
            <w:pPr>
              <w:pStyle w:val="a7"/>
              <w:numPr>
                <w:ilvl w:val="1"/>
                <w:numId w:val="2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Программа уборки для помещения типа I. </w:t>
            </w:r>
          </w:p>
          <w:p w:rsidR="00D54C92" w:rsidRPr="007B36B2" w:rsidRDefault="00D54C92" w:rsidP="00D54C92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7B36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основная уборка</w:t>
            </w:r>
            <w:r w:rsidRPr="007B36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выполняется по рабочим дням Заказчика</w:t>
            </w:r>
            <w:r w:rsidR="00D54C92" w:rsidRPr="007B36B2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  <w:p w:rsidR="00D54C92" w:rsidRPr="007B36B2" w:rsidRDefault="00D54C92" w:rsidP="00A240AF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7B36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поддерживающая уборка</w:t>
            </w:r>
            <w:r w:rsidRPr="007B36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выполняется ежедневно, по рабочим дням Заказчика</w:t>
            </w:r>
            <w:r w:rsidR="00D54C92" w:rsidRPr="007B36B2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7B36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D54C92" w:rsidRPr="007B36B2">
              <w:rPr>
                <w:rFonts w:ascii="Times New Roman" w:hAnsi="Times New Roman" w:cs="Times New Roman"/>
                <w:i/>
                <w:sz w:val="24"/>
                <w:szCs w:val="24"/>
              </w:rPr>
              <w:t>но не более чем в течение 9 часов.</w:t>
            </w:r>
          </w:p>
          <w:p w:rsidR="001845C1" w:rsidRPr="007B36B2" w:rsidRDefault="001845C1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1D112C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уборка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Поддерживающая уборка</w:t>
            </w:r>
          </w:p>
        </w:tc>
      </w:tr>
      <w:tr w:rsidR="00393816" w:rsidRPr="007B36B2" w:rsidTr="00D54C92">
        <w:trPr>
          <w:cantSplit/>
          <w:trHeight w:val="367"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b/>
                <w:sz w:val="24"/>
                <w:szCs w:val="24"/>
              </w:rPr>
              <w:t>Кабинеты руководителей, приемные: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</w:t>
            </w:r>
          </w:p>
        </w:tc>
      </w:tr>
      <w:tr w:rsidR="00393816" w:rsidRPr="007B36B2" w:rsidTr="001845C1">
        <w:trPr>
          <w:cantSplit/>
          <w:trHeight w:val="138"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(сухая вакуумная – для ковровых покрытий) уборка пола</w:t>
            </w:r>
          </w:p>
          <w:p w:rsidR="00D54C92" w:rsidRPr="007B36B2" w:rsidRDefault="00D54C92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ind w:left="-107" w:righ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  <w:p w:rsidR="00D54C92" w:rsidRPr="007B36B2" w:rsidRDefault="00D54C92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ind w:left="-107" w:righ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  <w:p w:rsidR="00D54C92" w:rsidRPr="007B36B2" w:rsidRDefault="00D54C92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ind w:left="-107" w:righ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Сухая уборка (удаление пыли) с телефонных аппаратов и оргтехники</w:t>
            </w:r>
          </w:p>
          <w:p w:rsidR="001077F1" w:rsidRPr="007B36B2" w:rsidRDefault="001077F1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ind w:left="-107" w:righ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 перегородок до 2 м, стеклянных полотен дверей</w:t>
            </w:r>
          </w:p>
          <w:p w:rsidR="001077F1" w:rsidRPr="007B36B2" w:rsidRDefault="001077F1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16" w:rsidRPr="007B36B2" w:rsidRDefault="001077F1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="00393816"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раза в неделю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ind w:left="-107" w:righ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дверных коробок, наличников, доводчиков</w:t>
            </w:r>
          </w:p>
          <w:p w:rsidR="001077F1" w:rsidRPr="007B36B2" w:rsidRDefault="001077F1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ind w:left="-107" w:righ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ножек кресел, столов, стульев</w:t>
            </w:r>
          </w:p>
          <w:p w:rsidR="001077F1" w:rsidRPr="007B36B2" w:rsidRDefault="001077F1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ind w:left="-107" w:righ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и пятен с розеток, выключателей, </w:t>
            </w:r>
            <w:proofErr w:type="spellStart"/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электрокоробов</w:t>
            </w:r>
            <w:proofErr w:type="spellEnd"/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подоконников, радиаторов отопления</w:t>
            </w:r>
          </w:p>
          <w:p w:rsidR="001077F1" w:rsidRPr="007B36B2" w:rsidRDefault="001077F1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ind w:left="-107" w:righ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с поверхностей шкафов, ан</w:t>
            </w:r>
            <w:r w:rsidR="00702E9D"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тресолей, стен на высоте до 3 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ind w:left="-107" w:righ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Полировка металлических элементов дверей</w:t>
            </w:r>
          </w:p>
          <w:p w:rsidR="00702E9D" w:rsidRPr="007B36B2" w:rsidRDefault="00702E9D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ind w:left="-107" w:righ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393816" w:rsidRPr="007B36B2" w:rsidTr="00702E9D">
        <w:trPr>
          <w:cantSplit/>
          <w:trHeight w:val="467"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b/>
                <w:sz w:val="24"/>
                <w:szCs w:val="24"/>
              </w:rPr>
              <w:t>Офисные помещения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16" w:rsidRPr="007B36B2" w:rsidRDefault="00393816" w:rsidP="00702E9D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пола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  <w:p w:rsidR="00702E9D" w:rsidRPr="007B36B2" w:rsidRDefault="00702E9D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  <w:p w:rsidR="00702E9D" w:rsidRPr="007B36B2" w:rsidRDefault="00702E9D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Сухая уборка (удаление пыли) с телефонных аппаратов и оргтехники</w:t>
            </w:r>
          </w:p>
          <w:p w:rsidR="00702E9D" w:rsidRPr="007B36B2" w:rsidRDefault="00702E9D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со ст</w:t>
            </w:r>
            <w:r w:rsidR="00702E9D"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ен, дверей до 2 м</w:t>
            </w:r>
          </w:p>
          <w:p w:rsidR="00702E9D" w:rsidRPr="007B36B2" w:rsidRDefault="00702E9D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 перегородок до 2 м, стеклянных полотен дверей</w:t>
            </w:r>
          </w:p>
          <w:p w:rsidR="00702E9D" w:rsidRPr="007B36B2" w:rsidRDefault="00702E9D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раза в неделю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дверных коробок, наличников, доводчиков</w:t>
            </w:r>
          </w:p>
          <w:p w:rsidR="00550F2C" w:rsidRPr="007B36B2" w:rsidRDefault="00550F2C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ножек кресел, столов, стульев</w:t>
            </w:r>
          </w:p>
          <w:p w:rsidR="00550F2C" w:rsidRPr="007B36B2" w:rsidRDefault="00550F2C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и пятен с розеток, выключателей, </w:t>
            </w:r>
            <w:proofErr w:type="spellStart"/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электрокоробов</w:t>
            </w:r>
            <w:proofErr w:type="spellEnd"/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подоконников, радиаторов отопления</w:t>
            </w:r>
          </w:p>
          <w:p w:rsidR="00550F2C" w:rsidRPr="007B36B2" w:rsidRDefault="00550F2C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  <w:p w:rsidR="00550F2C" w:rsidRPr="007B36B2" w:rsidRDefault="00550F2C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393816" w:rsidRPr="007B36B2" w:rsidTr="00550F2C">
        <w:trPr>
          <w:cantSplit/>
          <w:trHeight w:val="425"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b/>
                <w:sz w:val="24"/>
                <w:szCs w:val="24"/>
              </w:rPr>
              <w:t>Переговорные комнаты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550F2C" w:rsidP="00550F2C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пола</w:t>
            </w:r>
          </w:p>
          <w:p w:rsidR="00550F2C" w:rsidRPr="007B36B2" w:rsidRDefault="00550F2C" w:rsidP="00550F2C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ind w:left="-106" w:righ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</w:t>
            </w:r>
            <w:r w:rsidR="00550F2C"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ий с поверхностей столов, тумб</w:t>
            </w:r>
          </w:p>
          <w:p w:rsidR="00550F2C" w:rsidRPr="007B36B2" w:rsidRDefault="00550F2C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ind w:left="-106" w:righ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  <w:p w:rsidR="007832F9" w:rsidRPr="007B36B2" w:rsidRDefault="007832F9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ind w:left="-106" w:righ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393816" w:rsidRPr="007B36B2" w:rsidTr="001845C1">
        <w:trPr>
          <w:cantSplit/>
          <w:trHeight w:val="179"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локальных загрязнений со стен, дверей до 2 м </w:t>
            </w:r>
          </w:p>
          <w:p w:rsidR="007832F9" w:rsidRPr="007B36B2" w:rsidRDefault="007832F9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ind w:left="-106" w:righ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393816" w:rsidRPr="007B36B2" w:rsidTr="007832F9">
        <w:trPr>
          <w:cantSplit/>
          <w:trHeight w:val="431"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Входные группы 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ind w:left="-106" w:right="-10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пола, проходных лестниц</w:t>
            </w:r>
          </w:p>
          <w:p w:rsidR="007832F9" w:rsidRPr="007B36B2" w:rsidRDefault="007832F9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ind w:left="-106" w:righ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  <w:p w:rsidR="007832F9" w:rsidRPr="007B36B2" w:rsidRDefault="007832F9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ind w:left="-106" w:righ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 металлоконструкций и стен, зеркальных, стеклянных и металлических поверхностей, дверей до 2 м</w:t>
            </w:r>
          </w:p>
          <w:p w:rsidR="007832F9" w:rsidRPr="007B36B2" w:rsidRDefault="007832F9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ind w:left="-106" w:righ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393816" w:rsidRPr="007B36B2" w:rsidTr="007832F9">
        <w:trPr>
          <w:cantSplit/>
          <w:trHeight w:val="424"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Зоны </w:t>
            </w:r>
            <w:proofErr w:type="spellStart"/>
            <w:r w:rsidRPr="007B36B2">
              <w:rPr>
                <w:rFonts w:ascii="Times New Roman" w:hAnsi="Times New Roman" w:cs="Times New Roman"/>
                <w:b/>
                <w:sz w:val="24"/>
                <w:szCs w:val="24"/>
              </w:rPr>
              <w:t>ресепшн</w:t>
            </w:r>
            <w:proofErr w:type="spellEnd"/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Влажная уборка пола, в </w:t>
            </w:r>
            <w:proofErr w:type="spellStart"/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т.ч</w:t>
            </w:r>
            <w:proofErr w:type="spellEnd"/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плинтусов</w:t>
            </w:r>
          </w:p>
          <w:p w:rsidR="007832F9" w:rsidRPr="007B36B2" w:rsidRDefault="007832F9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ind w:left="-106" w:righ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 поверхности пола</w:t>
            </w:r>
          </w:p>
          <w:p w:rsidR="007832F9" w:rsidRPr="007B36B2" w:rsidRDefault="007832F9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ind w:left="-106" w:righ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  <w:p w:rsidR="007832F9" w:rsidRPr="007B36B2" w:rsidRDefault="007832F9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ind w:left="-106" w:righ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и полировка хромированных/никелированных поверхностей</w:t>
            </w:r>
          </w:p>
          <w:p w:rsidR="007832F9" w:rsidRPr="007B36B2" w:rsidRDefault="007832F9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ind w:left="-106" w:righ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Удаление локальных загрязнений с металлоконструкций, стен, зеркальных, стеклянных и металлических поверхностей, дверей до 2 м</w:t>
            </w:r>
          </w:p>
          <w:p w:rsidR="007832F9" w:rsidRPr="007B36B2" w:rsidRDefault="007832F9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раза в неделю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ind w:left="-106" w:righ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и загрязнений с рабочих поверхностей стоек </w:t>
            </w:r>
            <w:proofErr w:type="spellStart"/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ресепшн</w:t>
            </w:r>
            <w:proofErr w:type="spellEnd"/>
          </w:p>
          <w:p w:rsidR="007832F9" w:rsidRPr="007B36B2" w:rsidRDefault="007832F9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ind w:left="-106" w:righ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загрязнений с боковых поверхностей стоек </w:t>
            </w:r>
            <w:proofErr w:type="spellStart"/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ресепшн</w:t>
            </w:r>
            <w:proofErr w:type="spellEnd"/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E32463" w:rsidRPr="007B36B2" w:rsidRDefault="00E32463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ind w:left="-106" w:righ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Сухая уборка (удаление пыли) с телефонных аппаратов и оргтехники</w:t>
            </w:r>
          </w:p>
          <w:p w:rsidR="00E32463" w:rsidRPr="007B36B2" w:rsidRDefault="00E32463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ind w:left="-106" w:righ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ножек кресел, стульев, стоек постов охраны</w:t>
            </w:r>
          </w:p>
          <w:p w:rsidR="00E32463" w:rsidRPr="007B36B2" w:rsidRDefault="00E32463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ind w:left="-106" w:righ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393816" w:rsidRPr="007B36B2" w:rsidTr="00E32463">
        <w:trPr>
          <w:cantSplit/>
          <w:trHeight w:val="398"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b/>
                <w:sz w:val="24"/>
                <w:szCs w:val="24"/>
              </w:rPr>
              <w:t>Коридоры, холлы, лестницы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ind w:left="-106" w:right="-10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E32463" w:rsidP="00E3246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пола</w:t>
            </w:r>
          </w:p>
          <w:p w:rsidR="00E32463" w:rsidRPr="007B36B2" w:rsidRDefault="00E32463" w:rsidP="00E3246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ind w:left="-106" w:righ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  <w:p w:rsidR="00E32463" w:rsidRPr="007B36B2" w:rsidRDefault="00E32463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ind w:left="-106" w:righ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со стен, обработанных влагостойким покрытием до 2 м</w:t>
            </w:r>
          </w:p>
          <w:p w:rsidR="00E32463" w:rsidRPr="007B36B2" w:rsidRDefault="00E32463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ind w:left="-106" w:righ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со стеклянных перегородок до 2 м, полотен дверей</w:t>
            </w:r>
          </w:p>
          <w:p w:rsidR="00E32463" w:rsidRPr="007B36B2" w:rsidRDefault="00E32463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раза в неделю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ind w:left="-106" w:righ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со стеклянных и зеркальных поверхностей интерьера до 2 м</w:t>
            </w:r>
          </w:p>
          <w:p w:rsidR="00E32463" w:rsidRPr="007B36B2" w:rsidRDefault="00E32463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раза в неделю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ind w:left="-106" w:righ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дверных коробок, наличников, доводчиков</w:t>
            </w:r>
          </w:p>
          <w:p w:rsidR="00E32463" w:rsidRPr="007B36B2" w:rsidRDefault="00E32463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ind w:left="-106" w:righ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пятен с подоконников, выступающих поверхностей, пожарных шкафов, радиаторов отопления до 2 м</w:t>
            </w:r>
          </w:p>
          <w:p w:rsidR="00E32463" w:rsidRPr="007B36B2" w:rsidRDefault="00E32463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ind w:left="-106" w:righ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плинтусов</w:t>
            </w:r>
          </w:p>
          <w:p w:rsidR="00E32463" w:rsidRPr="007B36B2" w:rsidRDefault="00E32463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ind w:left="-106" w:righ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пятен с указателей, настенных светильников и информационных досок и стендов до 2 м</w:t>
            </w:r>
          </w:p>
          <w:p w:rsidR="00E32463" w:rsidRPr="007B36B2" w:rsidRDefault="00E32463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ind w:left="-106" w:righ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393816" w:rsidRPr="007B36B2" w:rsidTr="00E32463">
        <w:trPr>
          <w:cantSplit/>
          <w:trHeight w:val="520"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Посты (помещения) охраны 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пола</w:t>
            </w:r>
          </w:p>
          <w:p w:rsidR="00E32463" w:rsidRPr="007B36B2" w:rsidRDefault="00E32463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  <w:p w:rsidR="00E32463" w:rsidRPr="007B36B2" w:rsidRDefault="00E32463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Удаление пыли и загрязнений с рабочей поверхности стоек охраны, освобожденной от посторонних предметов</w:t>
            </w:r>
          </w:p>
          <w:p w:rsidR="00E32463" w:rsidRPr="007B36B2" w:rsidRDefault="00E32463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боковых поверхностей стоек постов охраны</w:t>
            </w:r>
          </w:p>
          <w:p w:rsidR="00E32463" w:rsidRPr="007B36B2" w:rsidRDefault="00E32463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Сухая уборка (удаление пыли) с телефонных аппаратов и оргтехники</w:t>
            </w:r>
          </w:p>
          <w:p w:rsidR="00E32463" w:rsidRPr="007B36B2" w:rsidRDefault="00E32463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ножек кресел, стульев</w:t>
            </w:r>
          </w:p>
          <w:p w:rsidR="00E32463" w:rsidRPr="007B36B2" w:rsidRDefault="00E32463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393816" w:rsidRPr="007B36B2" w:rsidTr="00EB2E75">
        <w:trPr>
          <w:cantSplit/>
          <w:trHeight w:val="423"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b/>
                <w:sz w:val="24"/>
                <w:szCs w:val="24"/>
              </w:rPr>
              <w:t>Кабины лифтов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пола</w:t>
            </w:r>
          </w:p>
          <w:p w:rsidR="00EB2E75" w:rsidRPr="007B36B2" w:rsidRDefault="00EB2E75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ind w:left="-106" w:righ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со стен, дверей, панелей управления</w:t>
            </w:r>
          </w:p>
          <w:p w:rsidR="00EB2E75" w:rsidRPr="007B36B2" w:rsidRDefault="00EB2E75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ind w:left="-106" w:righ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Полировка зеркал</w:t>
            </w:r>
          </w:p>
          <w:p w:rsidR="00EB2E75" w:rsidRPr="007B36B2" w:rsidRDefault="00EB2E75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ind w:left="-106" w:righ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393816" w:rsidRPr="007B36B2" w:rsidTr="00E32463">
        <w:trPr>
          <w:cantSplit/>
          <w:trHeight w:val="441"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b/>
                <w:sz w:val="24"/>
                <w:szCs w:val="24"/>
              </w:rPr>
              <w:t>Санузлы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ind w:left="-106" w:right="-10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пола</w:t>
            </w:r>
          </w:p>
          <w:p w:rsidR="00E32463" w:rsidRPr="007B36B2" w:rsidRDefault="00E32463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ind w:left="-106" w:righ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63" w:rsidRPr="007B36B2" w:rsidRDefault="00E32463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 xml:space="preserve">Мойка раковин, унитазов, сидений с двух сторон, наружных частей подводки сантехники </w:t>
            </w:r>
          </w:p>
          <w:p w:rsidR="00E32463" w:rsidRPr="007B36B2" w:rsidRDefault="00E32463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ind w:left="-106" w:righ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диспенсеров, зеркал, стеклянных и металлических поверхностей</w:t>
            </w:r>
          </w:p>
          <w:p w:rsidR="00E32463" w:rsidRPr="007B36B2" w:rsidRDefault="00E32463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ind w:left="-106" w:righ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  <w:p w:rsidR="00E32463" w:rsidRPr="007B36B2" w:rsidRDefault="00E32463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ind w:left="-106" w:righ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пятен со стен, перегородок, дверей до 2 м</w:t>
            </w:r>
          </w:p>
          <w:p w:rsidR="00E32463" w:rsidRPr="007B36B2" w:rsidRDefault="00E32463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ind w:left="-106" w:righ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плинтусов</w:t>
            </w:r>
          </w:p>
          <w:p w:rsidR="00E32463" w:rsidRPr="007B36B2" w:rsidRDefault="00E32463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ind w:left="-106" w:righ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ind w:left="-106" w:righ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Контроль наличия, комплектация санузлов расходными материалами (туалетная бумага, мыло, освежители воздуха), заправка диспенсеров расходными материалам (при наличии оборудования)</w:t>
            </w:r>
          </w:p>
          <w:p w:rsidR="00E32463" w:rsidRPr="007B36B2" w:rsidRDefault="00E32463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ind w:left="-106" w:righ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Влажная уборка труб </w:t>
            </w:r>
          </w:p>
          <w:p w:rsidR="00E32463" w:rsidRPr="007B36B2" w:rsidRDefault="00E32463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393816" w:rsidRPr="007B36B2" w:rsidTr="001845C1">
        <w:trPr>
          <w:cantSplit/>
        </w:trPr>
        <w:tc>
          <w:tcPr>
            <w:tcW w:w="10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6CD" w:rsidRPr="007B36B2" w:rsidRDefault="00BE16CD" w:rsidP="00A240A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3816" w:rsidRPr="007B36B2" w:rsidRDefault="00393816" w:rsidP="00EB2E75">
            <w:pPr>
              <w:pStyle w:val="a7"/>
              <w:numPr>
                <w:ilvl w:val="1"/>
                <w:numId w:val="2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 уборки для помещения типа II.</w:t>
            </w:r>
            <w:r w:rsidR="00E32463" w:rsidRPr="007B36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B2E75" w:rsidRPr="007B36B2" w:rsidRDefault="00EB2E75" w:rsidP="00EB2E75">
            <w:pPr>
              <w:pStyle w:val="a7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7B36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основная уборка</w:t>
            </w:r>
            <w:r w:rsidRPr="007B36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выполняется рабочим дням Заказчика</w:t>
            </w:r>
            <w:r w:rsidR="008572FA" w:rsidRPr="007B36B2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7B36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572FA" w:rsidRPr="007B36B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по графику работы Объекта</w:t>
            </w:r>
          </w:p>
          <w:p w:rsidR="00E32463" w:rsidRPr="007B36B2" w:rsidRDefault="00E32463" w:rsidP="00A240AF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7B36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поддерживающая уборка</w:t>
            </w:r>
            <w:r w:rsidRPr="007B36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выполняется ежедневно, по рабочим дням Заказчика, рабочим дням Заказчика </w:t>
            </w:r>
            <w:r w:rsidR="008572FA" w:rsidRPr="007B36B2">
              <w:rPr>
                <w:rFonts w:ascii="Times New Roman" w:hAnsi="Times New Roman" w:cs="Times New Roman"/>
                <w:i/>
                <w:sz w:val="24"/>
                <w:szCs w:val="24"/>
              </w:rPr>
              <w:t>по графику работы объекта, с учетом климатических особенностей и наличия финансирования</w:t>
            </w:r>
          </w:p>
          <w:p w:rsidR="008572FA" w:rsidRPr="007B36B2" w:rsidRDefault="008572FA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816" w:rsidRPr="007B36B2" w:rsidTr="00EB2E75">
        <w:trPr>
          <w:cantSplit/>
          <w:trHeight w:val="593"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1D112C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уборка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Поддерживающая уборка</w:t>
            </w:r>
          </w:p>
        </w:tc>
      </w:tr>
      <w:tr w:rsidR="00393816" w:rsidRPr="007B36B2" w:rsidTr="008572FA">
        <w:trPr>
          <w:cantSplit/>
          <w:trHeight w:val="443"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b/>
                <w:sz w:val="24"/>
                <w:szCs w:val="24"/>
              </w:rPr>
              <w:t>Офисные помещения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8572FA" w:rsidP="008572F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пола</w:t>
            </w:r>
          </w:p>
          <w:p w:rsidR="008572FA" w:rsidRPr="007B36B2" w:rsidRDefault="008572FA" w:rsidP="008572F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EB2E75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  <w:p w:rsidR="00EB2E75" w:rsidRPr="007B36B2" w:rsidRDefault="00EB2E75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поверхностей шкафов до 2 м, стульев</w:t>
            </w:r>
          </w:p>
          <w:p w:rsidR="00EB2E75" w:rsidRPr="007B36B2" w:rsidRDefault="00EB2E75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  <w:p w:rsidR="00EB2E75" w:rsidRPr="007B36B2" w:rsidRDefault="00EB2E75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Сухая уборка (удаление пыли) с телефонных аппаратов и оргтехники</w:t>
            </w:r>
          </w:p>
          <w:p w:rsidR="00EB2E75" w:rsidRPr="007B36B2" w:rsidRDefault="00EB2E75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 перегородок до 2 м, стеклянных полотен дверей</w:t>
            </w:r>
          </w:p>
          <w:p w:rsidR="00EB2E75" w:rsidRPr="007B36B2" w:rsidRDefault="00EB2E75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дверных коробок, наличников, доводчиков</w:t>
            </w:r>
          </w:p>
          <w:p w:rsidR="00EB2E75" w:rsidRPr="007B36B2" w:rsidRDefault="00EB2E75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ножек кресел, столов, стульев</w:t>
            </w:r>
          </w:p>
          <w:p w:rsidR="00EB2E75" w:rsidRPr="007B36B2" w:rsidRDefault="00EB2E75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и пятен с розеток, выключателей, </w:t>
            </w:r>
            <w:proofErr w:type="spellStart"/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электрокоробов</w:t>
            </w:r>
            <w:proofErr w:type="spellEnd"/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подоконников, радиаторов отопления</w:t>
            </w:r>
          </w:p>
          <w:p w:rsidR="00EB2E75" w:rsidRPr="007B36B2" w:rsidRDefault="00EB2E75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с поверхностей шкафов, антресолей, стен на высоте до 3 м</w:t>
            </w:r>
          </w:p>
          <w:p w:rsidR="00EB2E75" w:rsidRPr="007B36B2" w:rsidRDefault="00EB2E75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  <w:p w:rsidR="00EB2E75" w:rsidRPr="004518F5" w:rsidRDefault="00EB2E75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393816" w:rsidRPr="007B36B2" w:rsidTr="00EB2E75">
        <w:trPr>
          <w:cantSplit/>
          <w:trHeight w:val="475"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b/>
                <w:sz w:val="24"/>
                <w:szCs w:val="24"/>
              </w:rPr>
              <w:t>Зоны обслуживания клиентов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пола</w:t>
            </w:r>
          </w:p>
          <w:p w:rsidR="00EB2E75" w:rsidRPr="007B36B2" w:rsidRDefault="00EB2E75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ind w:left="-106" w:righ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  <w:p w:rsidR="00EB2E75" w:rsidRPr="007B36B2" w:rsidRDefault="00EB2E75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ind w:left="-106" w:righ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Удаление пыли и локальных загрязнений с дверных коробок, наличников, доводчиков, полировка металлических и стеклянных элементов дверей</w:t>
            </w:r>
          </w:p>
          <w:p w:rsidR="00EB2E75" w:rsidRPr="007B36B2" w:rsidRDefault="00EB2E75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16" w:rsidRPr="007B36B2" w:rsidRDefault="00393816" w:rsidP="00BE16CD">
            <w:pPr>
              <w:pStyle w:val="a7"/>
              <w:ind w:left="-106" w:righ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поверхностей информационных стендов, скамеек и стульев</w:t>
            </w:r>
          </w:p>
          <w:p w:rsidR="00EB2E75" w:rsidRPr="007B36B2" w:rsidRDefault="00EB2E75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16" w:rsidRPr="007B36B2" w:rsidRDefault="00393816" w:rsidP="00BE16CD">
            <w:pPr>
              <w:pStyle w:val="a7"/>
              <w:ind w:left="-106" w:righ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  <w:p w:rsidR="00EB2E75" w:rsidRPr="007B36B2" w:rsidRDefault="00EB2E75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ind w:left="-106" w:righ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Уборка пола и деталей ограждения на входе </w:t>
            </w:r>
          </w:p>
          <w:p w:rsidR="00EB2E75" w:rsidRPr="007B36B2" w:rsidRDefault="00EB2E75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ind w:left="-106" w:righ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393816" w:rsidRPr="007B36B2" w:rsidTr="00EB2E75">
        <w:trPr>
          <w:cantSplit/>
          <w:trHeight w:val="407"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Входные группы 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ind w:left="-106" w:right="-10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пола, проходных лестниц</w:t>
            </w:r>
          </w:p>
          <w:p w:rsidR="00EB2E75" w:rsidRPr="007B36B2" w:rsidRDefault="00EB2E75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16" w:rsidRPr="007B36B2" w:rsidRDefault="00393816" w:rsidP="00BE16CD">
            <w:pPr>
              <w:pStyle w:val="a7"/>
              <w:ind w:left="-106" w:righ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  <w:p w:rsidR="00EB2E75" w:rsidRPr="007B36B2" w:rsidRDefault="00EB2E75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16" w:rsidRPr="007B36B2" w:rsidRDefault="00393816" w:rsidP="00BE16CD">
            <w:pPr>
              <w:pStyle w:val="a7"/>
              <w:ind w:left="-106" w:righ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зеркальных, стеклянных и металлических поверхностей, дверей до 2 м</w:t>
            </w:r>
          </w:p>
          <w:p w:rsidR="00EB2E75" w:rsidRPr="007B36B2" w:rsidRDefault="00EB2E75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16" w:rsidRPr="007B36B2" w:rsidRDefault="00393816" w:rsidP="00BE16CD">
            <w:pPr>
              <w:pStyle w:val="a7"/>
              <w:ind w:left="-106" w:righ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Чистка решеток для обуви, </w:t>
            </w:r>
            <w:proofErr w:type="spellStart"/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грязеудерживающих</w:t>
            </w:r>
            <w:proofErr w:type="spellEnd"/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покрытий</w:t>
            </w:r>
          </w:p>
          <w:p w:rsidR="00EB2E75" w:rsidRPr="007B36B2" w:rsidRDefault="00EB2E75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16" w:rsidRPr="007B36B2" w:rsidRDefault="00393816" w:rsidP="00BE16CD">
            <w:pPr>
              <w:pStyle w:val="a7"/>
              <w:ind w:left="-106" w:righ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  <w:p w:rsidR="00EB2E75" w:rsidRPr="007B36B2" w:rsidRDefault="00EB2E75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ind w:left="-106" w:righ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Мойка остекления дверей входных групп до 2,5 м</w:t>
            </w:r>
          </w:p>
          <w:p w:rsidR="00EB2E75" w:rsidRPr="007B36B2" w:rsidRDefault="00EB2E75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ind w:left="-106" w:righ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393816" w:rsidRPr="007B36B2" w:rsidTr="00C24974">
        <w:trPr>
          <w:cantSplit/>
          <w:trHeight w:val="488"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b/>
                <w:sz w:val="24"/>
                <w:szCs w:val="24"/>
              </w:rPr>
              <w:t>Коридоры, холлы, лестницы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ind w:left="-106" w:right="-10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пола</w:t>
            </w:r>
          </w:p>
          <w:p w:rsidR="00C24974" w:rsidRPr="007B36B2" w:rsidRDefault="00C24974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ind w:left="-106" w:righ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  <w:p w:rsidR="00C24974" w:rsidRPr="007B36B2" w:rsidRDefault="00C24974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ind w:left="-106" w:righ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зеркальных, стеклянных и металлических поверхностей, дверей до 2 м</w:t>
            </w:r>
          </w:p>
          <w:p w:rsidR="00C24974" w:rsidRPr="007B36B2" w:rsidRDefault="00C24974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ind w:left="-106" w:righ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393816" w:rsidRPr="007B36B2" w:rsidTr="00C24974">
        <w:trPr>
          <w:cantSplit/>
          <w:trHeight w:val="392"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b/>
                <w:sz w:val="24"/>
                <w:szCs w:val="24"/>
              </w:rPr>
              <w:t>Санузлы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пола</w:t>
            </w:r>
          </w:p>
          <w:p w:rsidR="00C24974" w:rsidRPr="007B36B2" w:rsidRDefault="00C24974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загрязнений с поверхностей унитазов, раковин, писсуаров, зеркал</w:t>
            </w:r>
          </w:p>
          <w:p w:rsidR="00C24974" w:rsidRPr="007B36B2" w:rsidRDefault="00C24974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Контроль наличия, комплектация расходными материалами (туалетная бумага, мыло, жидкое м</w:t>
            </w:r>
            <w:r w:rsidR="00C24974"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ыло (при наличии оборудования)</w:t>
            </w:r>
          </w:p>
          <w:p w:rsidR="00C24974" w:rsidRPr="007B36B2" w:rsidRDefault="00C24974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  <w:p w:rsidR="00C24974" w:rsidRPr="007B36B2" w:rsidRDefault="00C24974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Удаление загрязнений с диспенсеров, зеркал, стеклянных и металлических поверхностей</w:t>
            </w:r>
          </w:p>
          <w:p w:rsidR="00C24974" w:rsidRPr="007B36B2" w:rsidRDefault="00C24974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  <w:p w:rsidR="00C24974" w:rsidRPr="007B36B2" w:rsidRDefault="00C24974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Удаление пятен со стен, перегородок, дверей до 2 м</w:t>
            </w:r>
          </w:p>
          <w:p w:rsidR="00C24974" w:rsidRPr="007B36B2" w:rsidRDefault="00C24974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Мойка горизонтальных и вертикальных поверхностей на всю высоту</w:t>
            </w:r>
          </w:p>
          <w:p w:rsidR="00C24974" w:rsidRPr="007B36B2" w:rsidRDefault="00C24974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  <w:p w:rsidR="00C24974" w:rsidRPr="007B36B2" w:rsidRDefault="00C24974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Влажная уборка труб и радиаторов отопления</w:t>
            </w:r>
          </w:p>
          <w:p w:rsidR="00C24974" w:rsidRPr="007B36B2" w:rsidRDefault="00C24974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393816" w:rsidRPr="007B36B2" w:rsidTr="001845C1">
        <w:trPr>
          <w:cantSplit/>
          <w:trHeight w:val="1463"/>
        </w:trPr>
        <w:tc>
          <w:tcPr>
            <w:tcW w:w="10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C24974">
            <w:pPr>
              <w:pStyle w:val="a7"/>
              <w:numPr>
                <w:ilvl w:val="1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 уборки для помещений типа III.</w:t>
            </w: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4974" w:rsidRPr="007B36B2" w:rsidRDefault="00C24974" w:rsidP="00C24974">
            <w:pPr>
              <w:pStyle w:val="a7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7B36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основная уборка</w:t>
            </w:r>
            <w:r w:rsidRPr="007B36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выполняется по рабочим дням Заказчика, по рабочим дням </w:t>
            </w:r>
            <w:r w:rsidRPr="007B36B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</w:t>
            </w:r>
            <w:r w:rsidRPr="007B36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08.00 до 20.00, в помещениях где предусмотрен особый режим уборки, в присутствии сотрудников;</w:t>
            </w:r>
          </w:p>
          <w:p w:rsidR="00C24974" w:rsidRPr="007B36B2" w:rsidRDefault="00C24974" w:rsidP="00A240AF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7B36B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поддерживающая уборка</w:t>
            </w:r>
            <w:r w:rsidRPr="007B36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выполняется ежедневно, по рабочим дням </w:t>
            </w:r>
            <w:r w:rsidRPr="007B36B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</w:t>
            </w:r>
            <w:r w:rsidRPr="007B36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08.00 до 20.00. </w:t>
            </w:r>
          </w:p>
          <w:p w:rsidR="00C24974" w:rsidRPr="007B36B2" w:rsidRDefault="00C24974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816" w:rsidRPr="007B36B2" w:rsidTr="001845C1">
        <w:trPr>
          <w:cantSplit/>
          <w:trHeight w:val="208"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1D112C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уборка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Поддерживающая уборка</w:t>
            </w:r>
          </w:p>
        </w:tc>
      </w:tr>
      <w:tr w:rsidR="00393816" w:rsidRPr="007B36B2" w:rsidTr="00C24974">
        <w:trPr>
          <w:cantSplit/>
          <w:trHeight w:val="393"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b/>
                <w:sz w:val="24"/>
                <w:szCs w:val="24"/>
              </w:rPr>
              <w:t>Помещения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4518F5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93816" w:rsidRPr="007B36B2">
              <w:rPr>
                <w:rFonts w:ascii="Times New Roman" w:hAnsi="Times New Roman" w:cs="Times New Roman"/>
                <w:sz w:val="24"/>
                <w:szCs w:val="24"/>
              </w:rPr>
              <w:t>борка пола</w:t>
            </w:r>
          </w:p>
          <w:p w:rsidR="00C24974" w:rsidRPr="007B36B2" w:rsidRDefault="00C24974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4518F5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  <w:p w:rsidR="00C24974" w:rsidRPr="007B36B2" w:rsidRDefault="00C24974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16" w:rsidRPr="007B36B2" w:rsidRDefault="004518F5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16" w:rsidRPr="007B36B2" w:rsidRDefault="004518F5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Сбор и вынос мусора, замена мусорных пакетов</w:t>
            </w:r>
          </w:p>
          <w:p w:rsidR="00C24974" w:rsidRPr="007B36B2" w:rsidRDefault="00C24974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Сухая уборка (удаление пыли) с телефонных аппаратов и оргтехники</w:t>
            </w:r>
          </w:p>
          <w:p w:rsidR="00C24974" w:rsidRPr="007B36B2" w:rsidRDefault="00C24974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Удаление локальных загрязнений с перегородок до 2 м, стеклянных полотен дверей</w:t>
            </w:r>
          </w:p>
          <w:p w:rsidR="00C24974" w:rsidRPr="007B36B2" w:rsidRDefault="00C24974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16" w:rsidRPr="007B36B2" w:rsidRDefault="004518F5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с дверных коробок, наличников, доводчиков</w:t>
            </w:r>
          </w:p>
          <w:p w:rsidR="00C24974" w:rsidRPr="007B36B2" w:rsidRDefault="00C24974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816" w:rsidRPr="007B36B2" w:rsidRDefault="004518F5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с ножек кресел, столов, стульев</w:t>
            </w:r>
          </w:p>
          <w:p w:rsidR="00C24974" w:rsidRPr="007B36B2" w:rsidRDefault="00C24974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4518F5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и пятен с розеток, выключателей, </w:t>
            </w:r>
            <w:proofErr w:type="spellStart"/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электрокоробов</w:t>
            </w:r>
            <w:proofErr w:type="spellEnd"/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, подоконников, радиаторов отопления</w:t>
            </w:r>
          </w:p>
          <w:p w:rsidR="00C24974" w:rsidRPr="007B36B2" w:rsidRDefault="00C24974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Удаление пыли с решеток приточно-вытяжной вентиляции </w:t>
            </w:r>
          </w:p>
          <w:p w:rsidR="00C24974" w:rsidRPr="007B36B2" w:rsidRDefault="00C24974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поверхностей шкафов, антресолей, стенах на высоте до 3 м</w:t>
            </w:r>
          </w:p>
          <w:p w:rsidR="00C24974" w:rsidRPr="007B36B2" w:rsidRDefault="00C24974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93816" w:rsidRPr="007B36B2" w:rsidTr="00C24974">
        <w:trPr>
          <w:cantSplit/>
          <w:trHeight w:val="453"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b/>
                <w:sz w:val="24"/>
                <w:szCs w:val="24"/>
              </w:rPr>
              <w:t>Склады, гаражи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 xml:space="preserve">Уборка пола (сухая либо влажная в зависимости от покрытия)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93816" w:rsidRPr="007B36B2" w:rsidTr="001845C1">
        <w:trPr>
          <w:cantSplit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Сбор и вынос мусора (кроме крупногабаритного мусора)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393816" w:rsidRPr="007B36B2" w:rsidRDefault="00393816" w:rsidP="00A240AF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393816" w:rsidRPr="007B36B2" w:rsidRDefault="00393816" w:rsidP="00C24974">
      <w:pPr>
        <w:pStyle w:val="a7"/>
        <w:numPr>
          <w:ilvl w:val="1"/>
          <w:numId w:val="26"/>
        </w:numPr>
        <w:rPr>
          <w:rFonts w:ascii="Times New Roman" w:hAnsi="Times New Roman" w:cs="Times New Roman"/>
          <w:b/>
          <w:sz w:val="24"/>
          <w:szCs w:val="24"/>
        </w:rPr>
      </w:pPr>
      <w:r w:rsidRPr="007B36B2">
        <w:rPr>
          <w:rFonts w:ascii="Times New Roman" w:hAnsi="Times New Roman" w:cs="Times New Roman"/>
          <w:b/>
          <w:sz w:val="24"/>
          <w:szCs w:val="24"/>
        </w:rPr>
        <w:t xml:space="preserve">Для всех объектов всех типов помещений </w:t>
      </w:r>
    </w:p>
    <w:p w:rsidR="00C24974" w:rsidRPr="007B36B2" w:rsidRDefault="00C24974" w:rsidP="00C24974">
      <w:pPr>
        <w:pStyle w:val="a7"/>
        <w:ind w:left="72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20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54"/>
        <w:gridCol w:w="4253"/>
      </w:tblGrid>
      <w:tr w:rsidR="00393816" w:rsidRPr="007B36B2" w:rsidTr="00C24974">
        <w:trPr>
          <w:trHeight w:val="22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Мойка внутреннего и наружного остекления объектов</w:t>
            </w:r>
          </w:p>
          <w:p w:rsidR="00C24974" w:rsidRPr="007B36B2" w:rsidRDefault="00C24974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2 раз в год (май, сентябрь)</w:t>
            </w:r>
          </w:p>
        </w:tc>
      </w:tr>
      <w:tr w:rsidR="00393816" w:rsidRPr="007B36B2" w:rsidTr="00C24974">
        <w:trPr>
          <w:trHeight w:val="429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 xml:space="preserve">Мойка фасадов зданий высотой не выше одного этажа, площадью не более 100 </w:t>
            </w:r>
            <w:proofErr w:type="spellStart"/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. (один объект)</w:t>
            </w:r>
          </w:p>
          <w:p w:rsidR="00C24974" w:rsidRPr="007B36B2" w:rsidRDefault="00C24974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1 раз в год (май)</w:t>
            </w:r>
          </w:p>
        </w:tc>
      </w:tr>
    </w:tbl>
    <w:p w:rsidR="00393816" w:rsidRPr="007B36B2" w:rsidRDefault="00393816" w:rsidP="00A240AF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393816" w:rsidRPr="007B36B2" w:rsidRDefault="00393816" w:rsidP="00A240AF">
      <w:pPr>
        <w:pStyle w:val="a7"/>
        <w:rPr>
          <w:rFonts w:ascii="Times New Roman" w:hAnsi="Times New Roman" w:cs="Times New Roman"/>
          <w:sz w:val="24"/>
          <w:szCs w:val="24"/>
        </w:rPr>
      </w:pPr>
      <w:r w:rsidRPr="007B36B2">
        <w:rPr>
          <w:rFonts w:ascii="Times New Roman" w:hAnsi="Times New Roman" w:cs="Times New Roman"/>
          <w:sz w:val="24"/>
          <w:szCs w:val="24"/>
        </w:rPr>
        <w:t>В случае чрезвычайных обстоятельств (при прорывах систем водоснабжения, срабатывании различных систем, пандемии и других форс-мажорных обстоятельствах) Исполнитель обязан обеспечить оперативную уборку, удаление воды, удаление других загрязнений, дезинфекцию поверхностей. Указанные услуги должны быть оказаны в рамках исполнения договора без дополнительной оплаты.</w:t>
      </w:r>
    </w:p>
    <w:p w:rsidR="00A240AF" w:rsidRPr="007B36B2" w:rsidRDefault="00A240AF" w:rsidP="00A240AF">
      <w:pPr>
        <w:pStyle w:val="a7"/>
        <w:rPr>
          <w:rFonts w:ascii="Times New Roman" w:hAnsi="Times New Roman" w:cs="Times New Roman"/>
          <w:sz w:val="24"/>
          <w:szCs w:val="24"/>
        </w:rPr>
      </w:pPr>
    </w:p>
    <w:tbl>
      <w:tblPr>
        <w:tblW w:w="1020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54"/>
        <w:gridCol w:w="4253"/>
      </w:tblGrid>
      <w:tr w:rsidR="00393816" w:rsidRPr="007B36B2" w:rsidTr="002C0E31"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2C0E31">
            <w:pPr>
              <w:pStyle w:val="a7"/>
              <w:numPr>
                <w:ilvl w:val="0"/>
                <w:numId w:val="2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КОМПЛЕКСНАЯ УБОРКА ПРИЛЕГАЮЩИХ ТЕРРИТОРИЙ</w:t>
            </w:r>
          </w:p>
          <w:p w:rsidR="002C0E31" w:rsidRPr="007B36B2" w:rsidRDefault="002C0E31" w:rsidP="002C0E31">
            <w:pPr>
              <w:pStyle w:val="a7"/>
              <w:ind w:left="4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3816" w:rsidRPr="007B36B2" w:rsidTr="002C0E31">
        <w:trPr>
          <w:trHeight w:val="439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1D112C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</w:t>
            </w:r>
          </w:p>
        </w:tc>
      </w:tr>
      <w:tr w:rsidR="00393816" w:rsidRPr="007B36B2" w:rsidTr="002C0E31">
        <w:trPr>
          <w:trHeight w:val="605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b/>
                <w:sz w:val="24"/>
                <w:szCs w:val="24"/>
              </w:rPr>
              <w:t>Летний период</w:t>
            </w:r>
          </w:p>
        </w:tc>
      </w:tr>
      <w:tr w:rsidR="00393816" w:rsidRPr="007B36B2" w:rsidTr="002C0E3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мусора, очистка уличных мусорных урн</w:t>
            </w:r>
            <w:r w:rsidR="002C0E31"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="002C0E31" w:rsidRPr="007B36B2">
              <w:rPr>
                <w:rFonts w:ascii="Times New Roman" w:hAnsi="Times New Roman" w:cs="Times New Roman"/>
                <w:sz w:val="24"/>
                <w:szCs w:val="24"/>
              </w:rPr>
              <w:t>пепельниц</w:t>
            </w: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2C0E31" w:rsidRPr="007B36B2" w:rsidRDefault="002C0E31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</w:tr>
      <w:tr w:rsidR="00393816" w:rsidRPr="007B36B2" w:rsidDel="006A3367" w:rsidTr="002C0E31">
        <w:trPr>
          <w:trHeight w:val="18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E31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Протирка и мойка урн</w:t>
            </w:r>
            <w:r w:rsidR="002C0E31"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="002C0E31" w:rsidRPr="007B36B2">
              <w:rPr>
                <w:rFonts w:ascii="Times New Roman" w:hAnsi="Times New Roman" w:cs="Times New Roman"/>
                <w:sz w:val="24"/>
                <w:szCs w:val="24"/>
              </w:rPr>
              <w:t>пепельниц</w:t>
            </w:r>
          </w:p>
          <w:p w:rsidR="00393816" w:rsidRPr="007B36B2" w:rsidDel="006A3367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Del="006A3367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</w:tr>
      <w:tr w:rsidR="00393816" w:rsidRPr="007B36B2" w:rsidTr="002C0E31">
        <w:trPr>
          <w:trHeight w:val="33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Подметание территории</w:t>
            </w:r>
          </w:p>
          <w:p w:rsidR="002C0E31" w:rsidRPr="007B36B2" w:rsidRDefault="002C0E31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</w:tr>
      <w:tr w:rsidR="00393816" w:rsidRPr="007B36B2" w:rsidTr="002C0E31">
        <w:trPr>
          <w:trHeight w:val="33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Устранение загрязнений на фасадах, ступенях и входных группах</w:t>
            </w:r>
          </w:p>
          <w:p w:rsidR="002C0E31" w:rsidRPr="007B36B2" w:rsidRDefault="002C0E31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393816" w:rsidRPr="007B36B2" w:rsidTr="002C0E31">
        <w:trPr>
          <w:trHeight w:val="33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период листопада – сбор опавшей листвы и транспортировка к местам сбора мусора, указываемых Заказчиком</w:t>
            </w:r>
          </w:p>
          <w:p w:rsidR="002C0E31" w:rsidRPr="007B36B2" w:rsidRDefault="002C0E31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393816" w:rsidRPr="007B36B2" w:rsidTr="002C0E31">
        <w:trPr>
          <w:trHeight w:val="588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b/>
                <w:sz w:val="24"/>
                <w:szCs w:val="24"/>
              </w:rPr>
              <w:t>Зимний период</w:t>
            </w:r>
          </w:p>
        </w:tc>
      </w:tr>
      <w:tr w:rsidR="00393816" w:rsidRPr="007B36B2" w:rsidTr="002C0E3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Уборка снега</w:t>
            </w:r>
          </w:p>
          <w:p w:rsidR="002C0E31" w:rsidRPr="007B36B2" w:rsidRDefault="002C0E31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2C0E31" w:rsidRPr="007B36B2" w:rsidTr="002C0E3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E31" w:rsidRPr="007B36B2" w:rsidRDefault="002C0E31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Чистка козырька от снега</w:t>
            </w:r>
          </w:p>
          <w:p w:rsidR="002C0E31" w:rsidRPr="007B36B2" w:rsidRDefault="002C0E31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E31" w:rsidRPr="007B36B2" w:rsidRDefault="002C0E31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 мере необходимости</w:t>
            </w:r>
          </w:p>
        </w:tc>
      </w:tr>
      <w:tr w:rsidR="00393816" w:rsidRPr="007B36B2" w:rsidTr="002C0E3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Скалывание льда и удаление снежно-ледяных образований</w:t>
            </w:r>
          </w:p>
          <w:p w:rsidR="002C0E31" w:rsidRPr="007B36B2" w:rsidRDefault="002C0E31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393816" w:rsidRPr="007B36B2" w:rsidTr="002C0E3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Сгребание и подметание снега</w:t>
            </w:r>
          </w:p>
          <w:p w:rsidR="002C0E31" w:rsidRPr="007B36B2" w:rsidRDefault="002C0E31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393816" w:rsidRPr="007B36B2" w:rsidTr="002C0E3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Складирование снега в отведенных местах, указываемых Заказчиком</w:t>
            </w:r>
          </w:p>
          <w:p w:rsidR="002C0E31" w:rsidRPr="007B36B2" w:rsidRDefault="002C0E31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393816" w:rsidRPr="007B36B2" w:rsidTr="002C0E3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Обработка проезжей части проездов, парковок, тротуаров, ступеней </w:t>
            </w:r>
            <w:proofErr w:type="spellStart"/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противогололедными</w:t>
            </w:r>
            <w:proofErr w:type="spellEnd"/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материалами</w:t>
            </w:r>
          </w:p>
          <w:p w:rsidR="002C0E31" w:rsidRPr="007B36B2" w:rsidRDefault="002C0E31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393816" w:rsidRPr="007B36B2" w:rsidTr="002C0E3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Сбор мусора</w:t>
            </w:r>
          </w:p>
          <w:p w:rsidR="002C0E31" w:rsidRPr="007B36B2" w:rsidRDefault="002C0E31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</w:tr>
      <w:tr w:rsidR="00393816" w:rsidRPr="007B36B2" w:rsidTr="002C0E31">
        <w:trPr>
          <w:trHeight w:val="31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16" w:rsidRPr="007B36B2" w:rsidRDefault="002C0E31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</w:rPr>
              <w:t>Вынос мусора из урн и пепельниц с последующей протиркой (при необходимости - мойка)</w:t>
            </w:r>
          </w:p>
          <w:p w:rsidR="002C0E31" w:rsidRPr="007B36B2" w:rsidRDefault="002C0E31" w:rsidP="00A240A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6CD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 мере необходимости, </w:t>
            </w:r>
          </w:p>
          <w:p w:rsidR="00393816" w:rsidRPr="007B36B2" w:rsidRDefault="00393816" w:rsidP="00BE16CD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B36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 не реже 1 раза в неделю</w:t>
            </w:r>
          </w:p>
        </w:tc>
      </w:tr>
    </w:tbl>
    <w:p w:rsidR="00393816" w:rsidRPr="007B36B2" w:rsidRDefault="00393816" w:rsidP="00393816">
      <w:pPr>
        <w:rPr>
          <w:rFonts w:ascii="Times New Roman" w:hAnsi="Times New Roman" w:cs="Times New Roman"/>
          <w:sz w:val="24"/>
          <w:szCs w:val="24"/>
        </w:rPr>
      </w:pPr>
    </w:p>
    <w:p w:rsidR="00E5344A" w:rsidRPr="007B36B2" w:rsidRDefault="00E5344A" w:rsidP="00393816">
      <w:pPr>
        <w:rPr>
          <w:rFonts w:ascii="Times New Roman" w:hAnsi="Times New Roman" w:cs="Times New Roman"/>
          <w:sz w:val="24"/>
          <w:szCs w:val="24"/>
        </w:rPr>
      </w:pPr>
    </w:p>
    <w:p w:rsidR="008152C8" w:rsidRPr="007B36B2" w:rsidRDefault="008152C8" w:rsidP="00F07379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8152C8" w:rsidRPr="007B36B2" w:rsidSect="00F07379">
      <w:pgSz w:w="11907" w:h="16839" w:code="1"/>
      <w:pgMar w:top="992" w:right="992" w:bottom="1276" w:left="1276" w:header="278" w:footer="14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D61" w:rsidRDefault="00C84D61" w:rsidP="00334DA7">
      <w:pPr>
        <w:spacing w:after="0" w:line="240" w:lineRule="auto"/>
      </w:pPr>
      <w:r>
        <w:separator/>
      </w:r>
    </w:p>
  </w:endnote>
  <w:endnote w:type="continuationSeparator" w:id="0">
    <w:p w:rsidR="00C84D61" w:rsidRDefault="00C84D61" w:rsidP="00334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44D" w:rsidRDefault="0021744D">
    <w:pPr>
      <w:pStyle w:val="affd"/>
    </w:pPr>
    <w:r>
      <w:rPr>
        <w:color w:val="F6BD97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:rsidR="0021744D" w:rsidRDefault="0021744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6344085"/>
      <w:docPartObj>
        <w:docPartGallery w:val="Page Numbers (Bottom of Page)"/>
        <w:docPartUnique/>
      </w:docPartObj>
    </w:sdtPr>
    <w:sdtContent>
      <w:p w:rsidR="0021744D" w:rsidRDefault="0021744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1E61">
          <w:rPr>
            <w:noProof/>
          </w:rPr>
          <w:t>8</w:t>
        </w:r>
        <w:r>
          <w:fldChar w:fldCharType="end"/>
        </w:r>
      </w:p>
    </w:sdtContent>
  </w:sdt>
  <w:p w:rsidR="0021744D" w:rsidRPr="00A625EE" w:rsidRDefault="0021744D" w:rsidP="00E417D7">
    <w:pPr>
      <w:pStyle w:val="a5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3847641"/>
      <w:docPartObj>
        <w:docPartGallery w:val="Page Numbers (Bottom of Page)"/>
        <w:docPartUnique/>
      </w:docPartObj>
    </w:sdtPr>
    <w:sdtContent>
      <w:p w:rsidR="0021744D" w:rsidRDefault="0021744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1E61">
          <w:rPr>
            <w:noProof/>
          </w:rPr>
          <w:t>3</w:t>
        </w:r>
        <w:r>
          <w:fldChar w:fldCharType="end"/>
        </w:r>
      </w:p>
    </w:sdtContent>
  </w:sdt>
  <w:p w:rsidR="0021744D" w:rsidRDefault="0021744D" w:rsidP="00E417D7">
    <w:pPr>
      <w:pStyle w:val="a5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D61" w:rsidRDefault="00C84D61" w:rsidP="00334DA7">
      <w:pPr>
        <w:spacing w:after="0" w:line="240" w:lineRule="auto"/>
      </w:pPr>
      <w:r>
        <w:separator/>
      </w:r>
    </w:p>
  </w:footnote>
  <w:footnote w:type="continuationSeparator" w:id="0">
    <w:p w:rsidR="00C84D61" w:rsidRDefault="00C84D61" w:rsidP="00334D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44D" w:rsidRDefault="0021744D">
    <w:pPr>
      <w:pStyle w:val="affc"/>
      <w:jc w:val="right"/>
    </w:pPr>
    <w:r>
      <w:rPr>
        <w:color w:val="F6BD97" w:themeColor="accent2" w:themeTint="80"/>
      </w:rPr>
      <w:sym w:font="Wingdings 3" w:char="F07D"/>
    </w:r>
    <w:r>
      <w:t xml:space="preserve"> </w:t>
    </w:r>
  </w:p>
  <w:p w:rsidR="0021744D" w:rsidRDefault="0021744D">
    <w:pPr>
      <w:pStyle w:val="af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44D" w:rsidRPr="003A69F1" w:rsidRDefault="0021744D" w:rsidP="00E417D7">
    <w:pPr>
      <w:pStyle w:val="afd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3F0C434A"/>
    <w:lvl w:ilvl="0">
      <w:start w:val="1"/>
      <w:numFmt w:val="bullet"/>
      <w:pStyle w:val="5"/>
      <w:lvlText w:val=""/>
      <w:lvlJc w:val="left"/>
      <w:pPr>
        <w:ind w:left="1800" w:hanging="360"/>
      </w:pPr>
      <w:rPr>
        <w:rFonts w:ascii="Symbol" w:hAnsi="Symbol" w:hint="default"/>
        <w:color w:val="ED7D31" w:themeColor="accent2"/>
      </w:rPr>
    </w:lvl>
  </w:abstractNum>
  <w:abstractNum w:abstractNumId="1" w15:restartNumberingAfterBreak="0">
    <w:nsid w:val="FFFFFF81"/>
    <w:multiLevelType w:val="singleLevel"/>
    <w:tmpl w:val="78B8BCEC"/>
    <w:lvl w:ilvl="0">
      <w:start w:val="1"/>
      <w:numFmt w:val="bullet"/>
      <w:pStyle w:val="4"/>
      <w:lvlText w:val=""/>
      <w:lvlJc w:val="left"/>
      <w:pPr>
        <w:ind w:left="1440" w:hanging="360"/>
      </w:pPr>
      <w:rPr>
        <w:rFonts w:ascii="Symbol" w:hAnsi="Symbol" w:hint="default"/>
        <w:color w:val="C45911" w:themeColor="accent2" w:themeShade="B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FFFFFF82"/>
    <w:multiLevelType w:val="singleLevel"/>
    <w:tmpl w:val="3D9E3420"/>
    <w:lvl w:ilvl="0">
      <w:start w:val="1"/>
      <w:numFmt w:val="bullet"/>
      <w:pStyle w:val="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 w15:restartNumberingAfterBreak="0">
    <w:nsid w:val="FFFFFF83"/>
    <w:multiLevelType w:val="singleLevel"/>
    <w:tmpl w:val="5B846FA6"/>
    <w:lvl w:ilvl="0">
      <w:start w:val="1"/>
      <w:numFmt w:val="bullet"/>
      <w:pStyle w:val="2"/>
      <w:lvlText w:val=""/>
      <w:lvlJc w:val="left"/>
      <w:pPr>
        <w:ind w:left="720" w:hanging="360"/>
      </w:pPr>
      <w:rPr>
        <w:rFonts w:ascii="Wingdings 3" w:hAnsi="Wingdings 3" w:hint="default"/>
        <w:color w:val="ED7D31" w:themeColor="accent2"/>
      </w:rPr>
    </w:lvl>
  </w:abstractNum>
  <w:abstractNum w:abstractNumId="4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82159C"/>
    <w:multiLevelType w:val="hybridMultilevel"/>
    <w:tmpl w:val="5096F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786454"/>
    <w:multiLevelType w:val="multilevel"/>
    <w:tmpl w:val="8EBC5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9" w15:restartNumberingAfterBreak="0">
    <w:nsid w:val="28D77246"/>
    <w:multiLevelType w:val="multilevel"/>
    <w:tmpl w:val="57C6A7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2E6225EA"/>
    <w:multiLevelType w:val="hybridMultilevel"/>
    <w:tmpl w:val="86AAAA4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11" w15:restartNumberingAfterBreak="0">
    <w:nsid w:val="2F0B7275"/>
    <w:multiLevelType w:val="hybridMultilevel"/>
    <w:tmpl w:val="8E4ECAE8"/>
    <w:lvl w:ilvl="0" w:tplc="987C72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pStyle w:val="a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AA227F"/>
    <w:multiLevelType w:val="multilevel"/>
    <w:tmpl w:val="57D03BB0"/>
    <w:lvl w:ilvl="0">
      <w:start w:val="3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13" w15:restartNumberingAfterBreak="0">
    <w:nsid w:val="346420F6"/>
    <w:multiLevelType w:val="multilevel"/>
    <w:tmpl w:val="75D6FC82"/>
    <w:lvl w:ilvl="0">
      <w:start w:val="15"/>
      <w:numFmt w:val="decimal"/>
      <w:lvlText w:val="%1."/>
      <w:lvlJc w:val="left"/>
      <w:pPr>
        <w:ind w:left="600" w:hanging="600"/>
      </w:pPr>
      <w:rPr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 w:val="0"/>
      </w:rPr>
    </w:lvl>
  </w:abstractNum>
  <w:abstractNum w:abstractNumId="14" w15:restartNumberingAfterBreak="0">
    <w:nsid w:val="36FC2175"/>
    <w:multiLevelType w:val="multilevel"/>
    <w:tmpl w:val="74A0C20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921519"/>
    <w:multiLevelType w:val="multilevel"/>
    <w:tmpl w:val="58B2311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20" w15:restartNumberingAfterBreak="0">
    <w:nsid w:val="512D731F"/>
    <w:multiLevelType w:val="hybridMultilevel"/>
    <w:tmpl w:val="EE0836A2"/>
    <w:lvl w:ilvl="0" w:tplc="5D725604">
      <w:start w:val="1"/>
      <w:numFmt w:val="decimal"/>
      <w:lvlText w:val="10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A07A24"/>
    <w:multiLevelType w:val="hybridMultilevel"/>
    <w:tmpl w:val="71F41A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BF1590C"/>
    <w:multiLevelType w:val="multilevel"/>
    <w:tmpl w:val="12EA0FF2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Приложение 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4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F5F33A3"/>
    <w:multiLevelType w:val="multilevel"/>
    <w:tmpl w:val="914CBEF4"/>
    <w:lvl w:ilvl="0">
      <w:start w:val="1"/>
      <w:numFmt w:val="decimal"/>
      <w:lvlText w:val="Статья %1."/>
      <w:lvlJc w:val="left"/>
      <w:pPr>
        <w:tabs>
          <w:tab w:val="num" w:pos="1440"/>
        </w:tabs>
        <w:ind w:left="567" w:hanging="567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25"/>
  </w:num>
  <w:num w:numId="6">
    <w:abstractNumId w:val="23"/>
  </w:num>
  <w:num w:numId="7">
    <w:abstractNumId w:val="12"/>
  </w:num>
  <w:num w:numId="8">
    <w:abstractNumId w:val="18"/>
  </w:num>
  <w:num w:numId="9">
    <w:abstractNumId w:val="17"/>
  </w:num>
  <w:num w:numId="10">
    <w:abstractNumId w:val="10"/>
  </w:num>
  <w:num w:numId="11">
    <w:abstractNumId w:val="22"/>
  </w:num>
  <w:num w:numId="12">
    <w:abstractNumId w:val="11"/>
  </w:num>
  <w:num w:numId="13">
    <w:abstractNumId w:val="15"/>
  </w:num>
  <w:num w:numId="14">
    <w:abstractNumId w:val="21"/>
  </w:num>
  <w:num w:numId="15">
    <w:abstractNumId w:val="7"/>
  </w:num>
  <w:num w:numId="16">
    <w:abstractNumId w:val="13"/>
    <w:lvlOverride w:ilvl="0">
      <w:startOverride w:val="15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6"/>
  </w:num>
  <w:num w:numId="21">
    <w:abstractNumId w:val="4"/>
  </w:num>
  <w:num w:numId="22">
    <w:abstractNumId w:val="24"/>
  </w:num>
  <w:num w:numId="23">
    <w:abstractNumId w:val="5"/>
  </w:num>
  <w:num w:numId="24">
    <w:abstractNumId w:val="20"/>
  </w:num>
  <w:num w:numId="25">
    <w:abstractNumId w:val="16"/>
  </w:num>
  <w:num w:numId="26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FCA"/>
    <w:rsid w:val="00003DB1"/>
    <w:rsid w:val="00003EA8"/>
    <w:rsid w:val="00011FD2"/>
    <w:rsid w:val="00016FED"/>
    <w:rsid w:val="000232A1"/>
    <w:rsid w:val="00024863"/>
    <w:rsid w:val="00024E1A"/>
    <w:rsid w:val="00026C77"/>
    <w:rsid w:val="00027DCD"/>
    <w:rsid w:val="000435D7"/>
    <w:rsid w:val="00046A6A"/>
    <w:rsid w:val="00051841"/>
    <w:rsid w:val="00051CB0"/>
    <w:rsid w:val="000521CE"/>
    <w:rsid w:val="000655C7"/>
    <w:rsid w:val="00074447"/>
    <w:rsid w:val="000845D4"/>
    <w:rsid w:val="0008521B"/>
    <w:rsid w:val="00085F3F"/>
    <w:rsid w:val="00090B98"/>
    <w:rsid w:val="00090CA1"/>
    <w:rsid w:val="000914F2"/>
    <w:rsid w:val="00091FBA"/>
    <w:rsid w:val="000972FB"/>
    <w:rsid w:val="000A2C78"/>
    <w:rsid w:val="000A7386"/>
    <w:rsid w:val="000B128D"/>
    <w:rsid w:val="000C1D6D"/>
    <w:rsid w:val="000C340A"/>
    <w:rsid w:val="000C538F"/>
    <w:rsid w:val="000D0CE6"/>
    <w:rsid w:val="000D4874"/>
    <w:rsid w:val="000D654A"/>
    <w:rsid w:val="000D772B"/>
    <w:rsid w:val="000E09B7"/>
    <w:rsid w:val="000E135B"/>
    <w:rsid w:val="000F6C96"/>
    <w:rsid w:val="000F74F5"/>
    <w:rsid w:val="001019A8"/>
    <w:rsid w:val="00101A91"/>
    <w:rsid w:val="00106952"/>
    <w:rsid w:val="001077F1"/>
    <w:rsid w:val="00110744"/>
    <w:rsid w:val="00111536"/>
    <w:rsid w:val="00122770"/>
    <w:rsid w:val="00126298"/>
    <w:rsid w:val="001276ED"/>
    <w:rsid w:val="00141859"/>
    <w:rsid w:val="001429BC"/>
    <w:rsid w:val="00146CB7"/>
    <w:rsid w:val="001541B1"/>
    <w:rsid w:val="00155DAD"/>
    <w:rsid w:val="00156E30"/>
    <w:rsid w:val="00162867"/>
    <w:rsid w:val="001738AD"/>
    <w:rsid w:val="00174EFF"/>
    <w:rsid w:val="001835E9"/>
    <w:rsid w:val="001845C1"/>
    <w:rsid w:val="00193960"/>
    <w:rsid w:val="00197822"/>
    <w:rsid w:val="001B4662"/>
    <w:rsid w:val="001B6B71"/>
    <w:rsid w:val="001C0D20"/>
    <w:rsid w:val="001C27C8"/>
    <w:rsid w:val="001C3258"/>
    <w:rsid w:val="001C7D9B"/>
    <w:rsid w:val="001D112C"/>
    <w:rsid w:val="001D1A97"/>
    <w:rsid w:val="001E12B8"/>
    <w:rsid w:val="001E1374"/>
    <w:rsid w:val="001E24D7"/>
    <w:rsid w:val="001E6885"/>
    <w:rsid w:val="001F3E35"/>
    <w:rsid w:val="002000E6"/>
    <w:rsid w:val="00207102"/>
    <w:rsid w:val="0021744D"/>
    <w:rsid w:val="00232542"/>
    <w:rsid w:val="00232638"/>
    <w:rsid w:val="00232918"/>
    <w:rsid w:val="00233433"/>
    <w:rsid w:val="00234EF2"/>
    <w:rsid w:val="002413A8"/>
    <w:rsid w:val="00241D99"/>
    <w:rsid w:val="002442C0"/>
    <w:rsid w:val="00244E71"/>
    <w:rsid w:val="00252BEB"/>
    <w:rsid w:val="00255007"/>
    <w:rsid w:val="002555DA"/>
    <w:rsid w:val="0027086F"/>
    <w:rsid w:val="002733AF"/>
    <w:rsid w:val="002822A7"/>
    <w:rsid w:val="002860B5"/>
    <w:rsid w:val="002877A1"/>
    <w:rsid w:val="00290836"/>
    <w:rsid w:val="00293FC4"/>
    <w:rsid w:val="002A4930"/>
    <w:rsid w:val="002A6398"/>
    <w:rsid w:val="002B16F2"/>
    <w:rsid w:val="002B4C1A"/>
    <w:rsid w:val="002B646E"/>
    <w:rsid w:val="002C0E31"/>
    <w:rsid w:val="002C141A"/>
    <w:rsid w:val="002D3504"/>
    <w:rsid w:val="002E2865"/>
    <w:rsid w:val="002E5309"/>
    <w:rsid w:val="002E5759"/>
    <w:rsid w:val="002F1574"/>
    <w:rsid w:val="00303467"/>
    <w:rsid w:val="00330C0E"/>
    <w:rsid w:val="00332E98"/>
    <w:rsid w:val="00334DA7"/>
    <w:rsid w:val="0034601C"/>
    <w:rsid w:val="0034740A"/>
    <w:rsid w:val="003502C1"/>
    <w:rsid w:val="0035075A"/>
    <w:rsid w:val="00354D90"/>
    <w:rsid w:val="003726BF"/>
    <w:rsid w:val="00374F26"/>
    <w:rsid w:val="00377918"/>
    <w:rsid w:val="00381C65"/>
    <w:rsid w:val="00393816"/>
    <w:rsid w:val="00396885"/>
    <w:rsid w:val="003A1301"/>
    <w:rsid w:val="003A470B"/>
    <w:rsid w:val="003A7901"/>
    <w:rsid w:val="003B4FCC"/>
    <w:rsid w:val="003C25D5"/>
    <w:rsid w:val="003C6300"/>
    <w:rsid w:val="003D0598"/>
    <w:rsid w:val="003D1E3C"/>
    <w:rsid w:val="003D6CC5"/>
    <w:rsid w:val="003F7134"/>
    <w:rsid w:val="003F754B"/>
    <w:rsid w:val="003F78CC"/>
    <w:rsid w:val="00421619"/>
    <w:rsid w:val="00432A2B"/>
    <w:rsid w:val="004467DC"/>
    <w:rsid w:val="004518F5"/>
    <w:rsid w:val="004549CE"/>
    <w:rsid w:val="00461971"/>
    <w:rsid w:val="00461ECF"/>
    <w:rsid w:val="004622D9"/>
    <w:rsid w:val="00467A4A"/>
    <w:rsid w:val="00474DF4"/>
    <w:rsid w:val="00476DFC"/>
    <w:rsid w:val="00480166"/>
    <w:rsid w:val="004875FA"/>
    <w:rsid w:val="004A6998"/>
    <w:rsid w:val="004C5277"/>
    <w:rsid w:val="004D360E"/>
    <w:rsid w:val="004D3BEB"/>
    <w:rsid w:val="004D522F"/>
    <w:rsid w:val="004D7043"/>
    <w:rsid w:val="004F5173"/>
    <w:rsid w:val="004F5E41"/>
    <w:rsid w:val="005114A2"/>
    <w:rsid w:val="00523F40"/>
    <w:rsid w:val="0053766D"/>
    <w:rsid w:val="00550F2C"/>
    <w:rsid w:val="00565E30"/>
    <w:rsid w:val="0057138D"/>
    <w:rsid w:val="005772FA"/>
    <w:rsid w:val="0057744A"/>
    <w:rsid w:val="00582CC7"/>
    <w:rsid w:val="00584661"/>
    <w:rsid w:val="00595FF6"/>
    <w:rsid w:val="005A40BA"/>
    <w:rsid w:val="005A7832"/>
    <w:rsid w:val="005B0165"/>
    <w:rsid w:val="005B655C"/>
    <w:rsid w:val="005B6F35"/>
    <w:rsid w:val="005B787E"/>
    <w:rsid w:val="005C048C"/>
    <w:rsid w:val="005C1C26"/>
    <w:rsid w:val="005C5158"/>
    <w:rsid w:val="005D0E99"/>
    <w:rsid w:val="005E4815"/>
    <w:rsid w:val="005F0036"/>
    <w:rsid w:val="0060281A"/>
    <w:rsid w:val="00610093"/>
    <w:rsid w:val="006155B9"/>
    <w:rsid w:val="00616FA8"/>
    <w:rsid w:val="006259A9"/>
    <w:rsid w:val="00625F7E"/>
    <w:rsid w:val="006262B6"/>
    <w:rsid w:val="00634925"/>
    <w:rsid w:val="00634CEB"/>
    <w:rsid w:val="00640A5A"/>
    <w:rsid w:val="00647220"/>
    <w:rsid w:val="00654CBC"/>
    <w:rsid w:val="006602C5"/>
    <w:rsid w:val="00664BFB"/>
    <w:rsid w:val="00673A5F"/>
    <w:rsid w:val="00690245"/>
    <w:rsid w:val="00690878"/>
    <w:rsid w:val="0069333A"/>
    <w:rsid w:val="0069391A"/>
    <w:rsid w:val="006A3F1A"/>
    <w:rsid w:val="006A73A3"/>
    <w:rsid w:val="006B0B83"/>
    <w:rsid w:val="006B4C52"/>
    <w:rsid w:val="006E2947"/>
    <w:rsid w:val="006F0531"/>
    <w:rsid w:val="00700393"/>
    <w:rsid w:val="0070183E"/>
    <w:rsid w:val="00702E9D"/>
    <w:rsid w:val="00715510"/>
    <w:rsid w:val="00731113"/>
    <w:rsid w:val="007347AE"/>
    <w:rsid w:val="0073646A"/>
    <w:rsid w:val="00736CDF"/>
    <w:rsid w:val="00742C1F"/>
    <w:rsid w:val="0075201A"/>
    <w:rsid w:val="007540A8"/>
    <w:rsid w:val="00754E60"/>
    <w:rsid w:val="0076449E"/>
    <w:rsid w:val="00771261"/>
    <w:rsid w:val="00773DAF"/>
    <w:rsid w:val="00777A8C"/>
    <w:rsid w:val="00782931"/>
    <w:rsid w:val="007832F9"/>
    <w:rsid w:val="00787C07"/>
    <w:rsid w:val="00792229"/>
    <w:rsid w:val="007928C6"/>
    <w:rsid w:val="00793F4E"/>
    <w:rsid w:val="007A0283"/>
    <w:rsid w:val="007A2DD0"/>
    <w:rsid w:val="007A30A1"/>
    <w:rsid w:val="007B0753"/>
    <w:rsid w:val="007B0EA0"/>
    <w:rsid w:val="007B36B2"/>
    <w:rsid w:val="007C0909"/>
    <w:rsid w:val="007C25F4"/>
    <w:rsid w:val="007C329D"/>
    <w:rsid w:val="007C5029"/>
    <w:rsid w:val="007D0D67"/>
    <w:rsid w:val="007D2AAB"/>
    <w:rsid w:val="007D505F"/>
    <w:rsid w:val="007D6580"/>
    <w:rsid w:val="007D7EB6"/>
    <w:rsid w:val="007E10AB"/>
    <w:rsid w:val="007F5CD6"/>
    <w:rsid w:val="0080521F"/>
    <w:rsid w:val="00810116"/>
    <w:rsid w:val="008136CE"/>
    <w:rsid w:val="008152C8"/>
    <w:rsid w:val="0083178B"/>
    <w:rsid w:val="00832772"/>
    <w:rsid w:val="00840C23"/>
    <w:rsid w:val="0085236B"/>
    <w:rsid w:val="0085637D"/>
    <w:rsid w:val="008572FA"/>
    <w:rsid w:val="0086040E"/>
    <w:rsid w:val="008639D0"/>
    <w:rsid w:val="008675FB"/>
    <w:rsid w:val="00867642"/>
    <w:rsid w:val="0087266D"/>
    <w:rsid w:val="0088665B"/>
    <w:rsid w:val="00890497"/>
    <w:rsid w:val="0089153E"/>
    <w:rsid w:val="00891E61"/>
    <w:rsid w:val="008A1F02"/>
    <w:rsid w:val="008C76BE"/>
    <w:rsid w:val="008D4867"/>
    <w:rsid w:val="008F2C23"/>
    <w:rsid w:val="008F305D"/>
    <w:rsid w:val="008F5F86"/>
    <w:rsid w:val="008F6329"/>
    <w:rsid w:val="009018CA"/>
    <w:rsid w:val="00901CC2"/>
    <w:rsid w:val="0092495E"/>
    <w:rsid w:val="009253EC"/>
    <w:rsid w:val="0093033A"/>
    <w:rsid w:val="00932304"/>
    <w:rsid w:val="00934B0D"/>
    <w:rsid w:val="00935200"/>
    <w:rsid w:val="009453DD"/>
    <w:rsid w:val="0097489E"/>
    <w:rsid w:val="00975B70"/>
    <w:rsid w:val="00982499"/>
    <w:rsid w:val="00982E9C"/>
    <w:rsid w:val="009838B8"/>
    <w:rsid w:val="00987284"/>
    <w:rsid w:val="009A1214"/>
    <w:rsid w:val="009A5951"/>
    <w:rsid w:val="009C4D88"/>
    <w:rsid w:val="009D08FA"/>
    <w:rsid w:val="009D0B47"/>
    <w:rsid w:val="009E6D56"/>
    <w:rsid w:val="009F3076"/>
    <w:rsid w:val="009F50E3"/>
    <w:rsid w:val="009F56C8"/>
    <w:rsid w:val="009F6B35"/>
    <w:rsid w:val="00A027AF"/>
    <w:rsid w:val="00A05CB2"/>
    <w:rsid w:val="00A12AA7"/>
    <w:rsid w:val="00A240AF"/>
    <w:rsid w:val="00A24FCA"/>
    <w:rsid w:val="00A25F6D"/>
    <w:rsid w:val="00A34766"/>
    <w:rsid w:val="00A36FC6"/>
    <w:rsid w:val="00A37576"/>
    <w:rsid w:val="00A408C4"/>
    <w:rsid w:val="00A41B24"/>
    <w:rsid w:val="00A42ECB"/>
    <w:rsid w:val="00A47288"/>
    <w:rsid w:val="00A51102"/>
    <w:rsid w:val="00A521FA"/>
    <w:rsid w:val="00A56D2A"/>
    <w:rsid w:val="00A64F62"/>
    <w:rsid w:val="00A65882"/>
    <w:rsid w:val="00A67D3C"/>
    <w:rsid w:val="00A76F74"/>
    <w:rsid w:val="00A80B9C"/>
    <w:rsid w:val="00A822E5"/>
    <w:rsid w:val="00A86D99"/>
    <w:rsid w:val="00AA6C12"/>
    <w:rsid w:val="00AC1699"/>
    <w:rsid w:val="00AC3E6E"/>
    <w:rsid w:val="00AF1E92"/>
    <w:rsid w:val="00B00D4E"/>
    <w:rsid w:val="00B32DF9"/>
    <w:rsid w:val="00B33424"/>
    <w:rsid w:val="00B33E4E"/>
    <w:rsid w:val="00B41568"/>
    <w:rsid w:val="00B416CB"/>
    <w:rsid w:val="00B50678"/>
    <w:rsid w:val="00B51A10"/>
    <w:rsid w:val="00B542C7"/>
    <w:rsid w:val="00B62F8F"/>
    <w:rsid w:val="00B665AB"/>
    <w:rsid w:val="00B7134E"/>
    <w:rsid w:val="00B94C88"/>
    <w:rsid w:val="00B9528D"/>
    <w:rsid w:val="00B953CB"/>
    <w:rsid w:val="00B9718B"/>
    <w:rsid w:val="00BA3DF9"/>
    <w:rsid w:val="00BB1A72"/>
    <w:rsid w:val="00BC210A"/>
    <w:rsid w:val="00BC300A"/>
    <w:rsid w:val="00BC7FD5"/>
    <w:rsid w:val="00BD3806"/>
    <w:rsid w:val="00BD4792"/>
    <w:rsid w:val="00BD63F2"/>
    <w:rsid w:val="00BD7E12"/>
    <w:rsid w:val="00BE16CD"/>
    <w:rsid w:val="00BE3C93"/>
    <w:rsid w:val="00BF0475"/>
    <w:rsid w:val="00BF6904"/>
    <w:rsid w:val="00C01CD2"/>
    <w:rsid w:val="00C04DBD"/>
    <w:rsid w:val="00C206F6"/>
    <w:rsid w:val="00C24974"/>
    <w:rsid w:val="00C24AF0"/>
    <w:rsid w:val="00C24B6A"/>
    <w:rsid w:val="00C427CA"/>
    <w:rsid w:val="00C45DC8"/>
    <w:rsid w:val="00C63452"/>
    <w:rsid w:val="00C639DD"/>
    <w:rsid w:val="00C67647"/>
    <w:rsid w:val="00C67A87"/>
    <w:rsid w:val="00C8099F"/>
    <w:rsid w:val="00C813A9"/>
    <w:rsid w:val="00C83216"/>
    <w:rsid w:val="00C84D61"/>
    <w:rsid w:val="00C85129"/>
    <w:rsid w:val="00C875A0"/>
    <w:rsid w:val="00C9030D"/>
    <w:rsid w:val="00C9680C"/>
    <w:rsid w:val="00CB136D"/>
    <w:rsid w:val="00CB1E96"/>
    <w:rsid w:val="00CB4C5C"/>
    <w:rsid w:val="00CC028C"/>
    <w:rsid w:val="00CC2296"/>
    <w:rsid w:val="00CC5B76"/>
    <w:rsid w:val="00CC74CB"/>
    <w:rsid w:val="00CD6FC4"/>
    <w:rsid w:val="00CE62FE"/>
    <w:rsid w:val="00CF42DA"/>
    <w:rsid w:val="00CF440D"/>
    <w:rsid w:val="00CF4EDC"/>
    <w:rsid w:val="00D003E9"/>
    <w:rsid w:val="00D00CA1"/>
    <w:rsid w:val="00D03A59"/>
    <w:rsid w:val="00D05EFF"/>
    <w:rsid w:val="00D10F98"/>
    <w:rsid w:val="00D11395"/>
    <w:rsid w:val="00D14000"/>
    <w:rsid w:val="00D15915"/>
    <w:rsid w:val="00D22254"/>
    <w:rsid w:val="00D30018"/>
    <w:rsid w:val="00D30CD2"/>
    <w:rsid w:val="00D31356"/>
    <w:rsid w:val="00D330E9"/>
    <w:rsid w:val="00D345D2"/>
    <w:rsid w:val="00D36670"/>
    <w:rsid w:val="00D37299"/>
    <w:rsid w:val="00D51BC6"/>
    <w:rsid w:val="00D54C92"/>
    <w:rsid w:val="00D56C95"/>
    <w:rsid w:val="00D5725D"/>
    <w:rsid w:val="00D73467"/>
    <w:rsid w:val="00D75E08"/>
    <w:rsid w:val="00D769A8"/>
    <w:rsid w:val="00D82D85"/>
    <w:rsid w:val="00D82DC2"/>
    <w:rsid w:val="00D83254"/>
    <w:rsid w:val="00D836DF"/>
    <w:rsid w:val="00D870B5"/>
    <w:rsid w:val="00D91FA4"/>
    <w:rsid w:val="00DA58C1"/>
    <w:rsid w:val="00DA5EB4"/>
    <w:rsid w:val="00DA711C"/>
    <w:rsid w:val="00DB5E9C"/>
    <w:rsid w:val="00DC03F6"/>
    <w:rsid w:val="00DC76E7"/>
    <w:rsid w:val="00DD3375"/>
    <w:rsid w:val="00DD7D18"/>
    <w:rsid w:val="00DE030C"/>
    <w:rsid w:val="00DE7833"/>
    <w:rsid w:val="00DF1B28"/>
    <w:rsid w:val="00DF252C"/>
    <w:rsid w:val="00DF6D86"/>
    <w:rsid w:val="00E0078D"/>
    <w:rsid w:val="00E06BE6"/>
    <w:rsid w:val="00E24C82"/>
    <w:rsid w:val="00E251A3"/>
    <w:rsid w:val="00E26F74"/>
    <w:rsid w:val="00E32463"/>
    <w:rsid w:val="00E417D7"/>
    <w:rsid w:val="00E41F19"/>
    <w:rsid w:val="00E425EB"/>
    <w:rsid w:val="00E460B5"/>
    <w:rsid w:val="00E52CA8"/>
    <w:rsid w:val="00E5344A"/>
    <w:rsid w:val="00E647B8"/>
    <w:rsid w:val="00E67A1F"/>
    <w:rsid w:val="00E716C9"/>
    <w:rsid w:val="00E752B8"/>
    <w:rsid w:val="00E75BA4"/>
    <w:rsid w:val="00E75D05"/>
    <w:rsid w:val="00EA2A6D"/>
    <w:rsid w:val="00EA5839"/>
    <w:rsid w:val="00EA70C2"/>
    <w:rsid w:val="00EB1A4E"/>
    <w:rsid w:val="00EB2256"/>
    <w:rsid w:val="00EB2E75"/>
    <w:rsid w:val="00EB32DA"/>
    <w:rsid w:val="00EB5B1F"/>
    <w:rsid w:val="00EC0768"/>
    <w:rsid w:val="00EC2772"/>
    <w:rsid w:val="00ED0170"/>
    <w:rsid w:val="00EF4C15"/>
    <w:rsid w:val="00EF5DF3"/>
    <w:rsid w:val="00EF7689"/>
    <w:rsid w:val="00EF7B82"/>
    <w:rsid w:val="00F0148D"/>
    <w:rsid w:val="00F07379"/>
    <w:rsid w:val="00F11B0F"/>
    <w:rsid w:val="00F1314F"/>
    <w:rsid w:val="00F315AD"/>
    <w:rsid w:val="00F33B95"/>
    <w:rsid w:val="00F364EC"/>
    <w:rsid w:val="00F42919"/>
    <w:rsid w:val="00F46D8F"/>
    <w:rsid w:val="00F52FCF"/>
    <w:rsid w:val="00F53094"/>
    <w:rsid w:val="00F56626"/>
    <w:rsid w:val="00F67B67"/>
    <w:rsid w:val="00F71FC8"/>
    <w:rsid w:val="00F77CDE"/>
    <w:rsid w:val="00F81A8C"/>
    <w:rsid w:val="00F84D1E"/>
    <w:rsid w:val="00F851CE"/>
    <w:rsid w:val="00F9051F"/>
    <w:rsid w:val="00F92074"/>
    <w:rsid w:val="00F9277F"/>
    <w:rsid w:val="00F945CA"/>
    <w:rsid w:val="00F94FF0"/>
    <w:rsid w:val="00F96C7E"/>
    <w:rsid w:val="00F97395"/>
    <w:rsid w:val="00FA213E"/>
    <w:rsid w:val="00FC471B"/>
    <w:rsid w:val="00FC57A1"/>
    <w:rsid w:val="00FD3329"/>
    <w:rsid w:val="00FE35AD"/>
    <w:rsid w:val="00FE5EEB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990A6"/>
  <w15:chartTrackingRefBased/>
  <w15:docId w15:val="{C9ADA2BA-431E-4AE6-883F-CE991DB50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/>
    <w:lsdException w:name="List Bullet 5" w:semiHidden="1" w:uiPriority="36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34DA7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1">
    <w:name w:val="heading 1"/>
    <w:basedOn w:val="a0"/>
    <w:next w:val="a0"/>
    <w:link w:val="10"/>
    <w:unhideWhenUsed/>
    <w:qFormat/>
    <w:rsid w:val="00334D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</w:rPr>
  </w:style>
  <w:style w:type="paragraph" w:styleId="20">
    <w:name w:val="heading 2"/>
    <w:basedOn w:val="a0"/>
    <w:next w:val="a0"/>
    <w:link w:val="21"/>
    <w:unhideWhenUsed/>
    <w:qFormat/>
    <w:rsid w:val="00334D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0">
    <w:name w:val="heading 3"/>
    <w:basedOn w:val="a0"/>
    <w:next w:val="a0"/>
    <w:link w:val="31"/>
    <w:uiPriority w:val="9"/>
    <w:unhideWhenUsed/>
    <w:qFormat/>
    <w:rsid w:val="00334D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334D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334DA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334DA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334DA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334DA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334DA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334DA7"/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334DA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1">
    <w:name w:val="Заголовок 3 Знак"/>
    <w:basedOn w:val="a1"/>
    <w:link w:val="30"/>
    <w:uiPriority w:val="9"/>
    <w:rsid w:val="00334DA7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41">
    <w:name w:val="Заголовок 4 Знак"/>
    <w:basedOn w:val="a1"/>
    <w:link w:val="40"/>
    <w:uiPriority w:val="9"/>
    <w:semiHidden/>
    <w:rsid w:val="00334DA7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customStyle="1" w:styleId="51">
    <w:name w:val="Заголовок 5 Знак"/>
    <w:basedOn w:val="a1"/>
    <w:link w:val="50"/>
    <w:uiPriority w:val="9"/>
    <w:semiHidden/>
    <w:rsid w:val="00334DA7"/>
    <w:rPr>
      <w:rFonts w:asciiTheme="majorHAnsi" w:eastAsiaTheme="majorEastAsia" w:hAnsiTheme="majorHAnsi" w:cstheme="majorBidi"/>
      <w:color w:val="1F4D78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334DA7"/>
    <w:rPr>
      <w:rFonts w:asciiTheme="majorHAnsi" w:eastAsiaTheme="majorEastAsia" w:hAnsiTheme="majorHAnsi" w:cstheme="majorBidi"/>
      <w:i/>
      <w:iCs/>
      <w:color w:val="1F4D78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334DA7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334DA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334D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table" w:styleId="a4">
    <w:name w:val="Table Grid"/>
    <w:basedOn w:val="a2"/>
    <w:uiPriority w:val="39"/>
    <w:rsid w:val="00334DA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footer"/>
    <w:basedOn w:val="a0"/>
    <w:link w:val="a6"/>
    <w:uiPriority w:val="99"/>
    <w:unhideWhenUsed/>
    <w:rsid w:val="00334DA7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1"/>
    <w:link w:val="a5"/>
    <w:uiPriority w:val="99"/>
    <w:rsid w:val="00334DA7"/>
    <w:rPr>
      <w:rFonts w:eastAsiaTheme="minorEastAsia"/>
      <w:sz w:val="20"/>
      <w:lang w:eastAsia="ru-RU"/>
    </w:rPr>
  </w:style>
  <w:style w:type="paragraph" w:styleId="a7">
    <w:name w:val="No Spacing"/>
    <w:basedOn w:val="a0"/>
    <w:link w:val="a8"/>
    <w:uiPriority w:val="1"/>
    <w:qFormat/>
    <w:rsid w:val="00334DA7"/>
    <w:pPr>
      <w:spacing w:after="0" w:line="240" w:lineRule="auto"/>
    </w:pPr>
  </w:style>
  <w:style w:type="character" w:customStyle="1" w:styleId="a8">
    <w:name w:val="Без интервала Знак"/>
    <w:basedOn w:val="a1"/>
    <w:link w:val="a7"/>
    <w:uiPriority w:val="1"/>
    <w:rsid w:val="00334DA7"/>
    <w:rPr>
      <w:rFonts w:eastAsiaTheme="minorEastAsia"/>
      <w:sz w:val="20"/>
      <w:lang w:eastAsia="ru-RU"/>
    </w:rPr>
  </w:style>
  <w:style w:type="paragraph" w:styleId="a9">
    <w:name w:val="Closing"/>
    <w:basedOn w:val="a0"/>
    <w:link w:val="aa"/>
    <w:uiPriority w:val="7"/>
    <w:unhideWhenUsed/>
    <w:qFormat/>
    <w:rsid w:val="00334DA7"/>
    <w:pPr>
      <w:spacing w:before="240" w:after="0"/>
      <w:ind w:right="4320"/>
    </w:pPr>
    <w:rPr>
      <w:sz w:val="22"/>
    </w:rPr>
  </w:style>
  <w:style w:type="character" w:customStyle="1" w:styleId="aa">
    <w:name w:val="Прощание Знак"/>
    <w:basedOn w:val="a1"/>
    <w:link w:val="a9"/>
    <w:uiPriority w:val="7"/>
    <w:rsid w:val="00334DA7"/>
    <w:rPr>
      <w:rFonts w:eastAsiaTheme="minorEastAsia"/>
      <w:lang w:eastAsia="ru-RU"/>
    </w:rPr>
  </w:style>
  <w:style w:type="paragraph" w:customStyle="1" w:styleId="ab">
    <w:name w:val="Адрес получателя"/>
    <w:basedOn w:val="a7"/>
    <w:link w:val="ac"/>
    <w:uiPriority w:val="5"/>
    <w:qFormat/>
    <w:rsid w:val="00334DA7"/>
    <w:pPr>
      <w:spacing w:before="200" w:after="200" w:line="276" w:lineRule="auto"/>
      <w:contextualSpacing/>
    </w:pPr>
    <w:rPr>
      <w:rFonts w:asciiTheme="majorHAnsi" w:hAnsiTheme="majorHAnsi"/>
      <w:color w:val="ED7D31" w:themeColor="accent2"/>
      <w:sz w:val="18"/>
    </w:rPr>
  </w:style>
  <w:style w:type="character" w:customStyle="1" w:styleId="ac">
    <w:name w:val="Адрес получателя (знак)"/>
    <w:basedOn w:val="a8"/>
    <w:link w:val="ab"/>
    <w:uiPriority w:val="5"/>
    <w:rsid w:val="00334DA7"/>
    <w:rPr>
      <w:rFonts w:asciiTheme="majorHAnsi" w:eastAsiaTheme="minorEastAsia" w:hAnsiTheme="majorHAnsi"/>
      <w:color w:val="ED7D31" w:themeColor="accent2"/>
      <w:sz w:val="18"/>
      <w:lang w:eastAsia="ru-RU"/>
    </w:rPr>
  </w:style>
  <w:style w:type="paragraph" w:styleId="ad">
    <w:name w:val="Salutation"/>
    <w:basedOn w:val="a0"/>
    <w:next w:val="a0"/>
    <w:link w:val="ae"/>
    <w:uiPriority w:val="6"/>
    <w:unhideWhenUsed/>
    <w:qFormat/>
    <w:rsid w:val="00334DA7"/>
    <w:pPr>
      <w:spacing w:before="400" w:after="320" w:line="240" w:lineRule="auto"/>
    </w:pPr>
    <w:rPr>
      <w:b/>
      <w:sz w:val="22"/>
    </w:rPr>
  </w:style>
  <w:style w:type="character" w:customStyle="1" w:styleId="ae">
    <w:name w:val="Приветствие Знак"/>
    <w:basedOn w:val="a1"/>
    <w:link w:val="ad"/>
    <w:uiPriority w:val="6"/>
    <w:rsid w:val="00334DA7"/>
    <w:rPr>
      <w:rFonts w:eastAsiaTheme="minorEastAsia"/>
      <w:b/>
      <w:lang w:eastAsia="ru-RU"/>
    </w:rPr>
  </w:style>
  <w:style w:type="paragraph" w:customStyle="1" w:styleId="af">
    <w:name w:val="Обратный адрес"/>
    <w:basedOn w:val="a7"/>
    <w:link w:val="af0"/>
    <w:uiPriority w:val="3"/>
    <w:qFormat/>
    <w:rsid w:val="00334DA7"/>
    <w:pPr>
      <w:spacing w:before="200" w:after="200" w:line="276" w:lineRule="auto"/>
      <w:contextualSpacing/>
      <w:jc w:val="right"/>
    </w:pPr>
    <w:rPr>
      <w:rFonts w:asciiTheme="majorHAnsi" w:hAnsiTheme="majorHAnsi"/>
      <w:color w:val="ED7D31" w:themeColor="accent2"/>
      <w:sz w:val="18"/>
      <w:szCs w:val="18"/>
    </w:rPr>
  </w:style>
  <w:style w:type="character" w:customStyle="1" w:styleId="af0">
    <w:name w:val="Адрес отправителя (знак)"/>
    <w:basedOn w:val="a8"/>
    <w:link w:val="af"/>
    <w:uiPriority w:val="3"/>
    <w:rsid w:val="00334DA7"/>
    <w:rPr>
      <w:rFonts w:asciiTheme="majorHAnsi" w:eastAsiaTheme="minorEastAsia" w:hAnsiTheme="majorHAnsi"/>
      <w:color w:val="ED7D31" w:themeColor="accent2"/>
      <w:sz w:val="18"/>
      <w:szCs w:val="18"/>
      <w:lang w:eastAsia="ru-RU"/>
    </w:rPr>
  </w:style>
  <w:style w:type="paragraph" w:customStyle="1" w:styleId="af1">
    <w:name w:val="Имя получателя"/>
    <w:basedOn w:val="ab"/>
    <w:link w:val="af2"/>
    <w:uiPriority w:val="4"/>
    <w:qFormat/>
    <w:rsid w:val="00334DA7"/>
    <w:pPr>
      <w:spacing w:before="80"/>
    </w:pPr>
    <w:rPr>
      <w:b/>
      <w:color w:val="2E74B5" w:themeColor="accent1" w:themeShade="BF"/>
      <w:sz w:val="20"/>
    </w:rPr>
  </w:style>
  <w:style w:type="character" w:customStyle="1" w:styleId="af2">
    <w:name w:val="Имя получателя (знак)"/>
    <w:basedOn w:val="ac"/>
    <w:link w:val="af1"/>
    <w:uiPriority w:val="4"/>
    <w:rsid w:val="00334DA7"/>
    <w:rPr>
      <w:rFonts w:asciiTheme="majorHAnsi" w:eastAsiaTheme="minorEastAsia" w:hAnsiTheme="majorHAnsi"/>
      <w:b/>
      <w:color w:val="2E74B5" w:themeColor="accent1" w:themeShade="BF"/>
      <w:sz w:val="20"/>
      <w:lang w:eastAsia="ru-RU"/>
    </w:rPr>
  </w:style>
  <w:style w:type="paragraph" w:customStyle="1" w:styleId="af3">
    <w:name w:val="Имя отправителя"/>
    <w:basedOn w:val="af"/>
    <w:link w:val="af4"/>
    <w:uiPriority w:val="2"/>
    <w:qFormat/>
    <w:rsid w:val="00334DA7"/>
    <w:rPr>
      <w:b/>
      <w:color w:val="2E74B5" w:themeColor="accent1" w:themeShade="BF"/>
      <w:sz w:val="20"/>
    </w:rPr>
  </w:style>
  <w:style w:type="character" w:customStyle="1" w:styleId="af4">
    <w:name w:val="Имя отправителя (знак)"/>
    <w:basedOn w:val="af0"/>
    <w:link w:val="af3"/>
    <w:uiPriority w:val="2"/>
    <w:rsid w:val="00334DA7"/>
    <w:rPr>
      <w:rFonts w:asciiTheme="majorHAnsi" w:eastAsiaTheme="minorEastAsia" w:hAnsiTheme="majorHAnsi"/>
      <w:b/>
      <w:color w:val="2E74B5" w:themeColor="accent1" w:themeShade="BF"/>
      <w:sz w:val="20"/>
      <w:szCs w:val="18"/>
      <w:lang w:eastAsia="ru-RU"/>
    </w:rPr>
  </w:style>
  <w:style w:type="paragraph" w:customStyle="1" w:styleId="af5">
    <w:name w:val="Имя отправителя (в подписи)"/>
    <w:basedOn w:val="a7"/>
    <w:uiPriority w:val="7"/>
    <w:rsid w:val="00334DA7"/>
    <w:pPr>
      <w:pBdr>
        <w:top w:val="single" w:sz="4" w:space="1" w:color="5B9BD5" w:themeColor="accent1"/>
      </w:pBdr>
      <w:ind w:right="4320"/>
    </w:pPr>
    <w:rPr>
      <w:b/>
      <w:color w:val="5B9BD5" w:themeColor="accent1"/>
    </w:rPr>
  </w:style>
  <w:style w:type="paragraph" w:styleId="af6">
    <w:name w:val="Signature"/>
    <w:basedOn w:val="a0"/>
    <w:link w:val="af7"/>
    <w:uiPriority w:val="99"/>
    <w:unhideWhenUsed/>
    <w:rsid w:val="00334DA7"/>
    <w:pPr>
      <w:spacing w:after="0" w:line="240" w:lineRule="auto"/>
    </w:pPr>
  </w:style>
  <w:style w:type="character" w:customStyle="1" w:styleId="af7">
    <w:name w:val="Подпись Знак"/>
    <w:basedOn w:val="a1"/>
    <w:link w:val="af6"/>
    <w:uiPriority w:val="99"/>
    <w:rsid w:val="00334DA7"/>
    <w:rPr>
      <w:rFonts w:eastAsiaTheme="minorEastAsia"/>
      <w:sz w:val="20"/>
      <w:lang w:eastAsia="ru-RU"/>
    </w:rPr>
  </w:style>
  <w:style w:type="paragraph" w:styleId="af8">
    <w:name w:val="Balloon Text"/>
    <w:basedOn w:val="a0"/>
    <w:link w:val="af9"/>
    <w:uiPriority w:val="99"/>
    <w:semiHidden/>
    <w:unhideWhenUsed/>
    <w:rsid w:val="00334DA7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semiHidden/>
    <w:rsid w:val="00334DA7"/>
    <w:rPr>
      <w:rFonts w:ascii="Tahoma" w:eastAsiaTheme="minorEastAsia" w:hAnsi="Tahoma" w:cs="Tahoma"/>
      <w:sz w:val="16"/>
      <w:szCs w:val="16"/>
      <w:lang w:eastAsia="ru-RU"/>
    </w:rPr>
  </w:style>
  <w:style w:type="character" w:styleId="afa">
    <w:name w:val="Book Title"/>
    <w:basedOn w:val="a1"/>
    <w:uiPriority w:val="33"/>
    <w:qFormat/>
    <w:rsid w:val="00334DA7"/>
    <w:rPr>
      <w:i/>
      <w:iCs/>
      <w:smallCaps/>
      <w:spacing w:val="5"/>
    </w:rPr>
  </w:style>
  <w:style w:type="paragraph" w:styleId="afb">
    <w:name w:val="caption"/>
    <w:basedOn w:val="a0"/>
    <w:next w:val="a0"/>
    <w:uiPriority w:val="35"/>
    <w:unhideWhenUsed/>
    <w:qFormat/>
    <w:rsid w:val="00334DA7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afc">
    <w:name w:val="Emphasis"/>
    <w:uiPriority w:val="20"/>
    <w:qFormat/>
    <w:rsid w:val="00334DA7"/>
    <w:rPr>
      <w:b/>
      <w:bCs/>
      <w:i/>
      <w:iCs/>
      <w:spacing w:val="10"/>
    </w:rPr>
  </w:style>
  <w:style w:type="paragraph" w:styleId="afd">
    <w:name w:val="header"/>
    <w:basedOn w:val="a0"/>
    <w:link w:val="afe"/>
    <w:uiPriority w:val="99"/>
    <w:unhideWhenUsed/>
    <w:rsid w:val="00334DA7"/>
    <w:pPr>
      <w:tabs>
        <w:tab w:val="center" w:pos="4320"/>
        <w:tab w:val="right" w:pos="8640"/>
      </w:tabs>
    </w:pPr>
  </w:style>
  <w:style w:type="character" w:customStyle="1" w:styleId="afe">
    <w:name w:val="Верхний колонтитул Знак"/>
    <w:basedOn w:val="a1"/>
    <w:link w:val="afd"/>
    <w:uiPriority w:val="99"/>
    <w:rsid w:val="00334DA7"/>
    <w:rPr>
      <w:rFonts w:eastAsiaTheme="minorEastAsia"/>
      <w:sz w:val="20"/>
      <w:lang w:eastAsia="ru-RU"/>
    </w:rPr>
  </w:style>
  <w:style w:type="character" w:styleId="aff">
    <w:name w:val="Hyperlink"/>
    <w:basedOn w:val="a1"/>
    <w:uiPriority w:val="99"/>
    <w:unhideWhenUsed/>
    <w:rsid w:val="00334DA7"/>
    <w:rPr>
      <w:color w:val="0563C1" w:themeColor="hyperlink"/>
      <w:u w:val="single"/>
    </w:rPr>
  </w:style>
  <w:style w:type="character" w:styleId="aff0">
    <w:name w:val="Intense Emphasis"/>
    <w:basedOn w:val="a1"/>
    <w:uiPriority w:val="21"/>
    <w:qFormat/>
    <w:rsid w:val="00334DA7"/>
    <w:rPr>
      <w:b/>
      <w:bCs/>
      <w:i/>
      <w:iCs/>
      <w:smallCaps/>
      <w:color w:val="5B9BD5" w:themeColor="accent1"/>
    </w:rPr>
  </w:style>
  <w:style w:type="paragraph" w:styleId="aff1">
    <w:name w:val="Intense Quote"/>
    <w:basedOn w:val="a0"/>
    <w:next w:val="a0"/>
    <w:link w:val="aff2"/>
    <w:uiPriority w:val="30"/>
    <w:qFormat/>
    <w:rsid w:val="00334DA7"/>
    <w:pPr>
      <w:pBdr>
        <w:bottom w:val="single" w:sz="4" w:space="4" w:color="5B9BD5" w:themeColor="accent1"/>
      </w:pBdr>
      <w:spacing w:before="320" w:after="480"/>
      <w:ind w:left="936" w:right="936"/>
    </w:pPr>
    <w:rPr>
      <w:b/>
      <w:bCs/>
      <w:i/>
      <w:iCs/>
      <w:color w:val="5B9BD5" w:themeColor="accent1"/>
      <w:sz w:val="22"/>
    </w:rPr>
  </w:style>
  <w:style w:type="character" w:customStyle="1" w:styleId="aff2">
    <w:name w:val="Выделенная цитата Знак"/>
    <w:basedOn w:val="a1"/>
    <w:link w:val="aff1"/>
    <w:uiPriority w:val="30"/>
    <w:rsid w:val="00334DA7"/>
    <w:rPr>
      <w:rFonts w:eastAsiaTheme="minorEastAsia"/>
      <w:b/>
      <w:bCs/>
      <w:i/>
      <w:iCs/>
      <w:color w:val="5B9BD5" w:themeColor="accent1"/>
      <w:lang w:eastAsia="ru-RU"/>
    </w:rPr>
  </w:style>
  <w:style w:type="character" w:styleId="aff3">
    <w:name w:val="Intense Reference"/>
    <w:basedOn w:val="a1"/>
    <w:uiPriority w:val="32"/>
    <w:qFormat/>
    <w:rsid w:val="00334DA7"/>
    <w:rPr>
      <w:smallCaps/>
      <w:spacing w:val="5"/>
      <w:u w:val="single"/>
    </w:rPr>
  </w:style>
  <w:style w:type="table" w:customStyle="1" w:styleId="B2LightShadingAccent2">
    <w:name w:val="B2 Light Shading Accent 2"/>
    <w:basedOn w:val="a2"/>
    <w:uiPriority w:val="42"/>
    <w:rsid w:val="00334DA7"/>
    <w:pPr>
      <w:spacing w:after="0" w:line="240" w:lineRule="auto"/>
    </w:pPr>
    <w:rPr>
      <w:rFonts w:ascii="Arial" w:eastAsiaTheme="minorEastAsia" w:hAnsi="Arial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b/>
        <w:bCs/>
        <w:color w:val="C45911" w:themeColor="accent2" w:themeShade="BF"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C45911" w:themeColor="accent2" w:themeShade="BF"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C45911" w:themeColor="accent2" w:themeShade="BF"/>
      </w:rPr>
    </w:tblStylePr>
    <w:tblStylePr w:type="lastCol">
      <w:rPr>
        <w:b/>
        <w:bCs/>
        <w:color w:val="C45911" w:themeColor="accent2" w:themeShade="BF"/>
      </w:rPr>
    </w:tblStylePr>
    <w:tblStylePr w:type="band1Vert"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paragraph" w:styleId="aff4">
    <w:name w:val="List Bullet"/>
    <w:basedOn w:val="a0"/>
    <w:uiPriority w:val="36"/>
    <w:unhideWhenUsed/>
    <w:qFormat/>
    <w:rsid w:val="00334DA7"/>
    <w:pPr>
      <w:spacing w:after="120"/>
      <w:ind w:left="360" w:hanging="360"/>
      <w:contextualSpacing/>
    </w:pPr>
  </w:style>
  <w:style w:type="paragraph" w:styleId="2">
    <w:name w:val="List Bullet 2"/>
    <w:basedOn w:val="a0"/>
    <w:uiPriority w:val="36"/>
    <w:unhideWhenUsed/>
    <w:qFormat/>
    <w:rsid w:val="00334DA7"/>
    <w:pPr>
      <w:numPr>
        <w:numId w:val="3"/>
      </w:numPr>
      <w:spacing w:after="120"/>
      <w:contextualSpacing/>
    </w:pPr>
  </w:style>
  <w:style w:type="paragraph" w:styleId="3">
    <w:name w:val="List Bullet 3"/>
    <w:basedOn w:val="a0"/>
    <w:uiPriority w:val="36"/>
    <w:unhideWhenUsed/>
    <w:qFormat/>
    <w:rsid w:val="00334DA7"/>
    <w:pPr>
      <w:numPr>
        <w:numId w:val="4"/>
      </w:numPr>
      <w:spacing w:after="120"/>
      <w:contextualSpacing/>
    </w:pPr>
  </w:style>
  <w:style w:type="paragraph" w:styleId="4">
    <w:name w:val="List Bullet 4"/>
    <w:basedOn w:val="a0"/>
    <w:uiPriority w:val="36"/>
    <w:semiHidden/>
    <w:unhideWhenUsed/>
    <w:rsid w:val="00334DA7"/>
    <w:pPr>
      <w:numPr>
        <w:numId w:val="1"/>
      </w:numPr>
      <w:spacing w:after="120"/>
      <w:contextualSpacing/>
    </w:pPr>
  </w:style>
  <w:style w:type="paragraph" w:styleId="5">
    <w:name w:val="List Bullet 5"/>
    <w:basedOn w:val="a0"/>
    <w:uiPriority w:val="36"/>
    <w:semiHidden/>
    <w:unhideWhenUsed/>
    <w:rsid w:val="00334DA7"/>
    <w:pPr>
      <w:numPr>
        <w:numId w:val="2"/>
      </w:numPr>
      <w:spacing w:after="120"/>
      <w:contextualSpacing/>
    </w:pPr>
  </w:style>
  <w:style w:type="paragraph" w:styleId="22">
    <w:name w:val="Quote"/>
    <w:basedOn w:val="a0"/>
    <w:next w:val="a0"/>
    <w:link w:val="23"/>
    <w:uiPriority w:val="29"/>
    <w:qFormat/>
    <w:rsid w:val="00334DA7"/>
    <w:rPr>
      <w:i/>
      <w:iCs/>
      <w:color w:val="000000" w:themeColor="text1"/>
      <w:sz w:val="22"/>
    </w:rPr>
  </w:style>
  <w:style w:type="character" w:customStyle="1" w:styleId="23">
    <w:name w:val="Цитата 2 Знак"/>
    <w:basedOn w:val="a1"/>
    <w:link w:val="22"/>
    <w:uiPriority w:val="29"/>
    <w:rsid w:val="00334DA7"/>
    <w:rPr>
      <w:rFonts w:eastAsiaTheme="minorEastAsia"/>
      <w:i/>
      <w:iCs/>
      <w:color w:val="000000" w:themeColor="text1"/>
      <w:lang w:eastAsia="ru-RU"/>
    </w:rPr>
  </w:style>
  <w:style w:type="character" w:styleId="aff5">
    <w:name w:val="Strong"/>
    <w:qFormat/>
    <w:rsid w:val="00334DA7"/>
    <w:rPr>
      <w:b/>
      <w:bCs/>
    </w:rPr>
  </w:style>
  <w:style w:type="paragraph" w:styleId="aff6">
    <w:name w:val="Subtitle"/>
    <w:basedOn w:val="a0"/>
    <w:link w:val="aff7"/>
    <w:uiPriority w:val="11"/>
    <w:unhideWhenUsed/>
    <w:rsid w:val="00334DA7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f7">
    <w:name w:val="Подзаголовок Знак"/>
    <w:basedOn w:val="a1"/>
    <w:link w:val="aff6"/>
    <w:uiPriority w:val="11"/>
    <w:rsid w:val="00334DA7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character" w:styleId="aff8">
    <w:name w:val="Subtle Emphasis"/>
    <w:basedOn w:val="a1"/>
    <w:uiPriority w:val="19"/>
    <w:qFormat/>
    <w:rsid w:val="00334DA7"/>
    <w:rPr>
      <w:i/>
      <w:iCs/>
    </w:rPr>
  </w:style>
  <w:style w:type="character" w:styleId="aff9">
    <w:name w:val="Subtle Reference"/>
    <w:basedOn w:val="a1"/>
    <w:uiPriority w:val="31"/>
    <w:qFormat/>
    <w:rsid w:val="00334DA7"/>
    <w:rPr>
      <w:smallCaps/>
    </w:rPr>
  </w:style>
  <w:style w:type="paragraph" w:styleId="affa">
    <w:name w:val="Title"/>
    <w:basedOn w:val="a0"/>
    <w:link w:val="affb"/>
    <w:uiPriority w:val="10"/>
    <w:unhideWhenUsed/>
    <w:rsid w:val="00334DA7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</w:rPr>
  </w:style>
  <w:style w:type="character" w:customStyle="1" w:styleId="affb">
    <w:name w:val="Заголовок Знак"/>
    <w:basedOn w:val="a1"/>
    <w:link w:val="affa"/>
    <w:uiPriority w:val="10"/>
    <w:rsid w:val="00334DA7"/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  <w:lang w:eastAsia="ru-RU"/>
    </w:rPr>
  </w:style>
  <w:style w:type="paragraph" w:styleId="11">
    <w:name w:val="toc 1"/>
    <w:basedOn w:val="a0"/>
    <w:next w:val="a0"/>
    <w:autoRedefine/>
    <w:uiPriority w:val="99"/>
    <w:semiHidden/>
    <w:unhideWhenUsed/>
    <w:rsid w:val="00334DA7"/>
    <w:pPr>
      <w:tabs>
        <w:tab w:val="right" w:leader="dot" w:pos="8630"/>
      </w:tabs>
      <w:spacing w:after="40" w:line="240" w:lineRule="auto"/>
    </w:pPr>
    <w:rPr>
      <w:smallCaps/>
      <w:color w:val="ED7D31" w:themeColor="accent2"/>
    </w:rPr>
  </w:style>
  <w:style w:type="paragraph" w:styleId="24">
    <w:name w:val="toc 2"/>
    <w:basedOn w:val="a0"/>
    <w:next w:val="a0"/>
    <w:autoRedefine/>
    <w:uiPriority w:val="99"/>
    <w:semiHidden/>
    <w:unhideWhenUsed/>
    <w:rsid w:val="00334DA7"/>
    <w:pPr>
      <w:tabs>
        <w:tab w:val="right" w:leader="dot" w:pos="8630"/>
      </w:tabs>
      <w:spacing w:after="40" w:line="240" w:lineRule="auto"/>
      <w:ind w:left="216"/>
    </w:pPr>
    <w:rPr>
      <w:smallCaps/>
    </w:rPr>
  </w:style>
  <w:style w:type="paragraph" w:styleId="32">
    <w:name w:val="toc 3"/>
    <w:basedOn w:val="a0"/>
    <w:next w:val="a0"/>
    <w:autoRedefine/>
    <w:uiPriority w:val="99"/>
    <w:semiHidden/>
    <w:unhideWhenUsed/>
    <w:rsid w:val="00334DA7"/>
    <w:pPr>
      <w:tabs>
        <w:tab w:val="right" w:leader="dot" w:pos="8630"/>
      </w:tabs>
      <w:spacing w:after="40" w:line="240" w:lineRule="auto"/>
      <w:ind w:left="446"/>
    </w:pPr>
    <w:rPr>
      <w:smallCaps/>
    </w:rPr>
  </w:style>
  <w:style w:type="paragraph" w:styleId="42">
    <w:name w:val="toc 4"/>
    <w:basedOn w:val="a0"/>
    <w:next w:val="a0"/>
    <w:autoRedefine/>
    <w:uiPriority w:val="99"/>
    <w:semiHidden/>
    <w:unhideWhenUsed/>
    <w:rsid w:val="00334DA7"/>
    <w:pPr>
      <w:tabs>
        <w:tab w:val="right" w:leader="dot" w:pos="8630"/>
      </w:tabs>
      <w:spacing w:after="40" w:line="240" w:lineRule="auto"/>
      <w:ind w:left="662"/>
    </w:pPr>
    <w:rPr>
      <w:smallCaps/>
    </w:rPr>
  </w:style>
  <w:style w:type="paragraph" w:styleId="52">
    <w:name w:val="toc 5"/>
    <w:basedOn w:val="a0"/>
    <w:next w:val="a0"/>
    <w:autoRedefine/>
    <w:uiPriority w:val="99"/>
    <w:semiHidden/>
    <w:unhideWhenUsed/>
    <w:rsid w:val="00334DA7"/>
    <w:pPr>
      <w:tabs>
        <w:tab w:val="right" w:leader="dot" w:pos="8630"/>
      </w:tabs>
      <w:spacing w:after="40" w:line="240" w:lineRule="auto"/>
      <w:ind w:left="878"/>
    </w:pPr>
    <w:rPr>
      <w:smallCaps/>
    </w:rPr>
  </w:style>
  <w:style w:type="paragraph" w:styleId="61">
    <w:name w:val="toc 6"/>
    <w:basedOn w:val="a0"/>
    <w:next w:val="a0"/>
    <w:autoRedefine/>
    <w:uiPriority w:val="99"/>
    <w:semiHidden/>
    <w:unhideWhenUsed/>
    <w:rsid w:val="00334DA7"/>
    <w:pPr>
      <w:tabs>
        <w:tab w:val="right" w:leader="dot" w:pos="8630"/>
      </w:tabs>
      <w:spacing w:after="40" w:line="240" w:lineRule="auto"/>
      <w:ind w:left="1094"/>
    </w:pPr>
    <w:rPr>
      <w:smallCaps/>
    </w:rPr>
  </w:style>
  <w:style w:type="paragraph" w:styleId="71">
    <w:name w:val="toc 7"/>
    <w:basedOn w:val="a0"/>
    <w:next w:val="a0"/>
    <w:autoRedefine/>
    <w:uiPriority w:val="99"/>
    <w:semiHidden/>
    <w:unhideWhenUsed/>
    <w:rsid w:val="00334DA7"/>
    <w:pPr>
      <w:tabs>
        <w:tab w:val="right" w:leader="dot" w:pos="8630"/>
      </w:tabs>
      <w:spacing w:after="40" w:line="240" w:lineRule="auto"/>
      <w:ind w:left="1325"/>
    </w:pPr>
    <w:rPr>
      <w:smallCaps/>
    </w:rPr>
  </w:style>
  <w:style w:type="paragraph" w:styleId="81">
    <w:name w:val="toc 8"/>
    <w:basedOn w:val="a0"/>
    <w:next w:val="a0"/>
    <w:autoRedefine/>
    <w:uiPriority w:val="99"/>
    <w:semiHidden/>
    <w:unhideWhenUsed/>
    <w:rsid w:val="00334DA7"/>
    <w:pPr>
      <w:tabs>
        <w:tab w:val="right" w:leader="dot" w:pos="8630"/>
      </w:tabs>
      <w:spacing w:after="40" w:line="240" w:lineRule="auto"/>
      <w:ind w:left="1540"/>
    </w:pPr>
    <w:rPr>
      <w:smallCaps/>
    </w:rPr>
  </w:style>
  <w:style w:type="paragraph" w:styleId="91">
    <w:name w:val="toc 9"/>
    <w:basedOn w:val="a0"/>
    <w:next w:val="a0"/>
    <w:autoRedefine/>
    <w:uiPriority w:val="99"/>
    <w:semiHidden/>
    <w:unhideWhenUsed/>
    <w:rsid w:val="00334DA7"/>
    <w:pPr>
      <w:tabs>
        <w:tab w:val="right" w:leader="dot" w:pos="8630"/>
      </w:tabs>
      <w:spacing w:after="40" w:line="240" w:lineRule="auto"/>
      <w:ind w:left="1760"/>
    </w:pPr>
    <w:rPr>
      <w:smallCaps/>
    </w:rPr>
  </w:style>
  <w:style w:type="paragraph" w:customStyle="1" w:styleId="affc">
    <w:name w:val="Верхний колонтитул левой страницы"/>
    <w:basedOn w:val="afd"/>
    <w:uiPriority w:val="35"/>
    <w:semiHidden/>
    <w:unhideWhenUsed/>
    <w:rsid w:val="00334DA7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ffd">
    <w:name w:val="Нижний колонтитул левой страницы"/>
    <w:basedOn w:val="a0"/>
    <w:next w:val="a0"/>
    <w:uiPriority w:val="35"/>
    <w:semiHidden/>
    <w:unhideWhenUsed/>
    <w:rsid w:val="00334DA7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affe">
    <w:name w:val="Нижний колонтитул правой страницы"/>
    <w:basedOn w:val="a5"/>
    <w:uiPriority w:val="35"/>
    <w:unhideWhenUsed/>
    <w:rsid w:val="00334DA7"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afff">
    <w:name w:val="Верхний колонтитул правой страницы"/>
    <w:basedOn w:val="afd"/>
    <w:uiPriority w:val="35"/>
    <w:unhideWhenUsed/>
    <w:rsid w:val="00334DA7"/>
    <w:pPr>
      <w:pBdr>
        <w:bottom w:val="dashed" w:sz="4" w:space="18" w:color="7F7F7F"/>
      </w:pBdr>
      <w:jc w:val="right"/>
    </w:pPr>
    <w:rPr>
      <w:color w:val="7F7F7F" w:themeColor="text1" w:themeTint="80"/>
    </w:rPr>
  </w:style>
  <w:style w:type="character" w:styleId="afff0">
    <w:name w:val="Placeholder Text"/>
    <w:basedOn w:val="a1"/>
    <w:uiPriority w:val="99"/>
    <w:unhideWhenUsed/>
    <w:rsid w:val="00334DA7"/>
    <w:rPr>
      <w:color w:val="808080"/>
    </w:rPr>
  </w:style>
  <w:style w:type="character" w:styleId="afff1">
    <w:name w:val="page number"/>
    <w:basedOn w:val="a1"/>
    <w:rsid w:val="00334DA7"/>
  </w:style>
  <w:style w:type="paragraph" w:customStyle="1" w:styleId="ConsNormal">
    <w:name w:val="ConsNormal Знак"/>
    <w:link w:val="ConsNormal0"/>
    <w:rsid w:val="00334D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334DA7"/>
    <w:rPr>
      <w:rFonts w:ascii="Arial" w:eastAsia="Times New Roman" w:hAnsi="Arial" w:cs="Arial"/>
      <w:sz w:val="20"/>
      <w:szCs w:val="20"/>
      <w:lang w:eastAsia="ru-RU"/>
    </w:rPr>
  </w:style>
  <w:style w:type="paragraph" w:styleId="afff2">
    <w:name w:val="Body Text"/>
    <w:basedOn w:val="a0"/>
    <w:link w:val="afff3"/>
    <w:rsid w:val="00334DA7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3">
    <w:name w:val="Основной текст Знак"/>
    <w:basedOn w:val="a1"/>
    <w:link w:val="afff2"/>
    <w:rsid w:val="00334DA7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customStyle="1" w:styleId="-">
    <w:name w:val="Контракт-пункт"/>
    <w:basedOn w:val="a0"/>
    <w:rsid w:val="00334DA7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1">
    <w:name w:val="ConsNormal"/>
    <w:rsid w:val="00334D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0">
    <w:name w:val="Контракт-подподпункт"/>
    <w:basedOn w:val="a0"/>
    <w:rsid w:val="00334DA7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f4">
    <w:name w:val="Основной"/>
    <w:basedOn w:val="a0"/>
    <w:autoRedefine/>
    <w:rsid w:val="00334DA7"/>
    <w:pPr>
      <w:widowControl w:val="0"/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i/>
      <w:sz w:val="22"/>
    </w:rPr>
  </w:style>
  <w:style w:type="paragraph" w:styleId="afff5">
    <w:name w:val="footnote text"/>
    <w:basedOn w:val="a0"/>
    <w:link w:val="afff6"/>
    <w:uiPriority w:val="99"/>
    <w:rsid w:val="00334DA7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fff6">
    <w:name w:val="Текст сноски Знак"/>
    <w:basedOn w:val="a1"/>
    <w:link w:val="afff5"/>
    <w:uiPriority w:val="99"/>
    <w:rsid w:val="00334D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7">
    <w:name w:val="footnote reference"/>
    <w:uiPriority w:val="99"/>
    <w:rsid w:val="00334DA7"/>
    <w:rPr>
      <w:vertAlign w:val="superscript"/>
    </w:rPr>
  </w:style>
  <w:style w:type="paragraph" w:styleId="afff8">
    <w:name w:val="Document Map"/>
    <w:basedOn w:val="a0"/>
    <w:link w:val="afff9"/>
    <w:semiHidden/>
    <w:rsid w:val="00334DA7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afff9">
    <w:name w:val="Схема документа Знак"/>
    <w:basedOn w:val="a1"/>
    <w:link w:val="afff8"/>
    <w:semiHidden/>
    <w:rsid w:val="00334DA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fa">
    <w:name w:val="List Paragraph"/>
    <w:aliases w:val="AC List 01"/>
    <w:basedOn w:val="a0"/>
    <w:link w:val="afffb"/>
    <w:qFormat/>
    <w:rsid w:val="00334DA7"/>
    <w:pPr>
      <w:ind w:left="720"/>
      <w:contextualSpacing/>
    </w:pPr>
  </w:style>
  <w:style w:type="character" w:customStyle="1" w:styleId="afffb">
    <w:name w:val="Абзац списка Знак"/>
    <w:aliases w:val="AC List 01 Знак"/>
    <w:basedOn w:val="a1"/>
    <w:link w:val="afffa"/>
    <w:locked/>
    <w:rsid w:val="00334DA7"/>
    <w:rPr>
      <w:rFonts w:eastAsiaTheme="minorEastAsia"/>
      <w:sz w:val="20"/>
      <w:lang w:eastAsia="ru-RU"/>
    </w:rPr>
  </w:style>
  <w:style w:type="character" w:styleId="afffc">
    <w:name w:val="annotation reference"/>
    <w:basedOn w:val="a1"/>
    <w:uiPriority w:val="99"/>
    <w:semiHidden/>
    <w:unhideWhenUsed/>
    <w:rsid w:val="00334DA7"/>
    <w:rPr>
      <w:sz w:val="16"/>
      <w:szCs w:val="16"/>
    </w:rPr>
  </w:style>
  <w:style w:type="paragraph" w:styleId="afffd">
    <w:name w:val="annotation text"/>
    <w:basedOn w:val="a0"/>
    <w:link w:val="afffe"/>
    <w:uiPriority w:val="99"/>
    <w:unhideWhenUsed/>
    <w:rsid w:val="00334DA7"/>
    <w:pPr>
      <w:spacing w:line="240" w:lineRule="auto"/>
    </w:pPr>
    <w:rPr>
      <w:szCs w:val="20"/>
    </w:rPr>
  </w:style>
  <w:style w:type="character" w:customStyle="1" w:styleId="afffe">
    <w:name w:val="Текст примечания Знак"/>
    <w:basedOn w:val="a1"/>
    <w:link w:val="afffd"/>
    <w:uiPriority w:val="99"/>
    <w:rsid w:val="00334DA7"/>
    <w:rPr>
      <w:rFonts w:eastAsiaTheme="minorEastAsia"/>
      <w:sz w:val="20"/>
      <w:szCs w:val="20"/>
      <w:lang w:eastAsia="ru-RU"/>
    </w:rPr>
  </w:style>
  <w:style w:type="paragraph" w:styleId="affff">
    <w:name w:val="annotation subject"/>
    <w:basedOn w:val="afffd"/>
    <w:next w:val="afffd"/>
    <w:link w:val="affff0"/>
    <w:uiPriority w:val="99"/>
    <w:semiHidden/>
    <w:unhideWhenUsed/>
    <w:rsid w:val="00334DA7"/>
    <w:rPr>
      <w:b/>
      <w:bCs/>
    </w:rPr>
  </w:style>
  <w:style w:type="character" w:customStyle="1" w:styleId="affff0">
    <w:name w:val="Тема примечания Знак"/>
    <w:basedOn w:val="afffe"/>
    <w:link w:val="affff"/>
    <w:uiPriority w:val="99"/>
    <w:semiHidden/>
    <w:rsid w:val="00334DA7"/>
    <w:rPr>
      <w:rFonts w:eastAsiaTheme="minorEastAsia"/>
      <w:b/>
      <w:bCs/>
      <w:sz w:val="20"/>
      <w:szCs w:val="20"/>
      <w:lang w:eastAsia="ru-RU"/>
    </w:rPr>
  </w:style>
  <w:style w:type="paragraph" w:customStyle="1" w:styleId="ConsPlusNormal">
    <w:name w:val="ConsPlusNormal"/>
    <w:rsid w:val="00334DA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ffff1">
    <w:name w:val="Revision"/>
    <w:hidden/>
    <w:uiPriority w:val="99"/>
    <w:semiHidden/>
    <w:rsid w:val="00334DA7"/>
    <w:pPr>
      <w:spacing w:after="0" w:line="240" w:lineRule="auto"/>
    </w:pPr>
    <w:rPr>
      <w:rFonts w:eastAsiaTheme="minorEastAsia"/>
      <w:sz w:val="20"/>
      <w:lang w:eastAsia="ru-RU"/>
    </w:rPr>
  </w:style>
  <w:style w:type="paragraph" w:styleId="affff2">
    <w:name w:val="Body Text Indent"/>
    <w:basedOn w:val="a0"/>
    <w:link w:val="affff3"/>
    <w:unhideWhenUsed/>
    <w:rsid w:val="00334DA7"/>
    <w:pPr>
      <w:spacing w:after="120"/>
      <w:ind w:left="283"/>
    </w:pPr>
  </w:style>
  <w:style w:type="character" w:customStyle="1" w:styleId="affff3">
    <w:name w:val="Основной текст с отступом Знак"/>
    <w:basedOn w:val="a1"/>
    <w:link w:val="affff2"/>
    <w:rsid w:val="00334DA7"/>
    <w:rPr>
      <w:rFonts w:eastAsiaTheme="minorEastAsia"/>
      <w:sz w:val="20"/>
      <w:lang w:eastAsia="ru-RU"/>
    </w:rPr>
  </w:style>
  <w:style w:type="paragraph" w:customStyle="1" w:styleId="a">
    <w:name w:val="Подпункт договора"/>
    <w:basedOn w:val="a0"/>
    <w:rsid w:val="00334DA7"/>
    <w:pPr>
      <w:numPr>
        <w:ilvl w:val="1"/>
        <w:numId w:val="12"/>
      </w:numPr>
      <w:spacing w:after="0" w:line="240" w:lineRule="auto"/>
      <w:jc w:val="both"/>
    </w:pPr>
    <w:rPr>
      <w:rFonts w:ascii="Arial" w:eastAsia="Times New Roman" w:hAnsi="Arial" w:cs="Arial"/>
      <w:szCs w:val="20"/>
    </w:rPr>
  </w:style>
  <w:style w:type="paragraph" w:customStyle="1" w:styleId="caaieiaie2">
    <w:name w:val="caaieiaie 2"/>
    <w:basedOn w:val="a0"/>
    <w:rsid w:val="00B665AB"/>
    <w:pPr>
      <w:keepNext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</w:rPr>
  </w:style>
  <w:style w:type="paragraph" w:styleId="affff4">
    <w:name w:val="Normal (Web)"/>
    <w:basedOn w:val="a0"/>
    <w:uiPriority w:val="99"/>
    <w:unhideWhenUsed/>
    <w:rsid w:val="00E67A1F"/>
    <w:pPr>
      <w:spacing w:after="13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Стиль1"/>
    <w:basedOn w:val="a5"/>
    <w:link w:val="13"/>
    <w:qFormat/>
    <w:rsid w:val="00E67A1F"/>
    <w:pPr>
      <w:tabs>
        <w:tab w:val="clear" w:pos="4320"/>
        <w:tab w:val="clear" w:pos="8640"/>
        <w:tab w:val="left" w:pos="964"/>
      </w:tabs>
      <w:spacing w:after="0" w:line="240" w:lineRule="auto"/>
    </w:pPr>
    <w:rPr>
      <w:rFonts w:ascii="Tahoma" w:eastAsia="Times New Roman" w:hAnsi="Tahoma" w:cs="Times New Roman"/>
      <w:szCs w:val="24"/>
    </w:rPr>
  </w:style>
  <w:style w:type="character" w:customStyle="1" w:styleId="13">
    <w:name w:val="Стиль1 Знак"/>
    <w:basedOn w:val="a6"/>
    <w:link w:val="12"/>
    <w:rsid w:val="00E67A1F"/>
    <w:rPr>
      <w:rFonts w:ascii="Tahoma" w:eastAsia="Times New Roman" w:hAnsi="Tahoma" w:cs="Times New Roman"/>
      <w:sz w:val="20"/>
      <w:szCs w:val="24"/>
      <w:lang w:eastAsia="ru-RU"/>
    </w:rPr>
  </w:style>
  <w:style w:type="paragraph" w:customStyle="1" w:styleId="msonormal0">
    <w:name w:val="msonormal"/>
    <w:basedOn w:val="a0"/>
    <w:rsid w:val="00E67A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0"/>
    <w:rsid w:val="00E67A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xl66">
    <w:name w:val="xl66"/>
    <w:basedOn w:val="a0"/>
    <w:rsid w:val="00E67A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xl67">
    <w:name w:val="xl67"/>
    <w:basedOn w:val="a0"/>
    <w:rsid w:val="00E67A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8">
    <w:name w:val="xl68"/>
    <w:basedOn w:val="a0"/>
    <w:rsid w:val="00E67A1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0"/>
    <w:rsid w:val="00E67A1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0"/>
    <w:rsid w:val="00E67A1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xl71">
    <w:name w:val="xl71"/>
    <w:basedOn w:val="a0"/>
    <w:rsid w:val="00E67A1F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xl72">
    <w:name w:val="xl72"/>
    <w:basedOn w:val="a0"/>
    <w:rsid w:val="00E67A1F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xl73">
    <w:name w:val="xl73"/>
    <w:basedOn w:val="a0"/>
    <w:rsid w:val="00E67A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xl74">
    <w:name w:val="xl74"/>
    <w:basedOn w:val="a0"/>
    <w:rsid w:val="00E67A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xl75">
    <w:name w:val="xl75"/>
    <w:basedOn w:val="a0"/>
    <w:rsid w:val="00E67A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xl76">
    <w:name w:val="xl76"/>
    <w:basedOn w:val="a0"/>
    <w:rsid w:val="00E67A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xl77">
    <w:name w:val="xl77"/>
    <w:basedOn w:val="a0"/>
    <w:rsid w:val="00E67A1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0"/>
    <w:rsid w:val="00E67A1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0"/>
    <w:rsid w:val="00E67A1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0"/>
    <w:rsid w:val="00E67A1F"/>
    <w:pPr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b/>
      <w:bCs/>
      <w:szCs w:val="20"/>
    </w:rPr>
  </w:style>
  <w:style w:type="paragraph" w:customStyle="1" w:styleId="xl81">
    <w:name w:val="xl81"/>
    <w:basedOn w:val="a0"/>
    <w:rsid w:val="00E67A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xl82">
    <w:name w:val="xl82"/>
    <w:basedOn w:val="a0"/>
    <w:rsid w:val="00E67A1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xl83">
    <w:name w:val="xl83"/>
    <w:basedOn w:val="a0"/>
    <w:rsid w:val="00E67A1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4">
    <w:name w:val="xl84"/>
    <w:basedOn w:val="a0"/>
    <w:rsid w:val="00E67A1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xl85">
    <w:name w:val="xl85"/>
    <w:basedOn w:val="a0"/>
    <w:rsid w:val="00E67A1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xl86">
    <w:name w:val="xl86"/>
    <w:basedOn w:val="a0"/>
    <w:rsid w:val="00E67A1F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0"/>
    <w:rsid w:val="00E67A1F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xl88">
    <w:name w:val="xl88"/>
    <w:basedOn w:val="a0"/>
    <w:rsid w:val="00E67A1F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9">
    <w:name w:val="xl89"/>
    <w:basedOn w:val="a0"/>
    <w:rsid w:val="00E67A1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FF0000"/>
      <w:sz w:val="16"/>
      <w:szCs w:val="16"/>
    </w:rPr>
  </w:style>
  <w:style w:type="paragraph" w:customStyle="1" w:styleId="xl90">
    <w:name w:val="xl90"/>
    <w:basedOn w:val="a0"/>
    <w:rsid w:val="00E67A1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1">
    <w:name w:val="xl91"/>
    <w:basedOn w:val="a0"/>
    <w:rsid w:val="00E67A1F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xl92">
    <w:name w:val="xl92"/>
    <w:basedOn w:val="a0"/>
    <w:rsid w:val="00E67A1F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3">
    <w:name w:val="xl93"/>
    <w:basedOn w:val="a0"/>
    <w:rsid w:val="00E67A1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xl94">
    <w:name w:val="xl94"/>
    <w:basedOn w:val="a0"/>
    <w:rsid w:val="00E67A1F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xl95">
    <w:name w:val="xl95"/>
    <w:basedOn w:val="a0"/>
    <w:rsid w:val="00E67A1F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6">
    <w:name w:val="xl96"/>
    <w:basedOn w:val="a0"/>
    <w:rsid w:val="00E67A1F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xl97">
    <w:name w:val="xl97"/>
    <w:basedOn w:val="a0"/>
    <w:rsid w:val="00E67A1F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xl98">
    <w:name w:val="xl98"/>
    <w:basedOn w:val="a0"/>
    <w:rsid w:val="00E67A1F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9">
    <w:name w:val="xl99"/>
    <w:basedOn w:val="a0"/>
    <w:rsid w:val="00E67A1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xl100">
    <w:name w:val="xl100"/>
    <w:basedOn w:val="a0"/>
    <w:rsid w:val="00E67A1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xl101">
    <w:name w:val="xl101"/>
    <w:basedOn w:val="a0"/>
    <w:rsid w:val="00E67A1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2">
    <w:name w:val="xl102"/>
    <w:basedOn w:val="a0"/>
    <w:rsid w:val="00E67A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xl103">
    <w:name w:val="xl103"/>
    <w:basedOn w:val="a0"/>
    <w:rsid w:val="00E67A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xl104">
    <w:name w:val="xl104"/>
    <w:basedOn w:val="a0"/>
    <w:rsid w:val="00E67A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5">
    <w:name w:val="xl105"/>
    <w:basedOn w:val="a0"/>
    <w:rsid w:val="00E67A1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6">
    <w:name w:val="xl106"/>
    <w:basedOn w:val="a0"/>
    <w:rsid w:val="00E67A1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xl107">
    <w:name w:val="xl107"/>
    <w:basedOn w:val="a0"/>
    <w:rsid w:val="00E67A1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xl108">
    <w:name w:val="xl108"/>
    <w:basedOn w:val="a0"/>
    <w:rsid w:val="00E67A1F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0"/>
    <w:rsid w:val="00E67A1F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0"/>
    <w:rsid w:val="00E67A1F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0"/>
    <w:rsid w:val="00E67A1F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0"/>
    <w:rsid w:val="00E67A1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0"/>
    <w:rsid w:val="00E67A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14">
    <w:name w:val="xl114"/>
    <w:basedOn w:val="a0"/>
    <w:rsid w:val="00E67A1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15">
    <w:name w:val="xl115"/>
    <w:basedOn w:val="a0"/>
    <w:rsid w:val="00E67A1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16">
    <w:name w:val="xl116"/>
    <w:basedOn w:val="a0"/>
    <w:rsid w:val="00E67A1F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17">
    <w:name w:val="xl117"/>
    <w:basedOn w:val="a0"/>
    <w:rsid w:val="00E67A1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18">
    <w:name w:val="xl118"/>
    <w:basedOn w:val="a0"/>
    <w:rsid w:val="00E67A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19">
    <w:name w:val="xl119"/>
    <w:basedOn w:val="a0"/>
    <w:rsid w:val="00E67A1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20">
    <w:name w:val="xl120"/>
    <w:basedOn w:val="a0"/>
    <w:rsid w:val="00E67A1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21">
    <w:name w:val="xl121"/>
    <w:basedOn w:val="a0"/>
    <w:rsid w:val="00E67A1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0"/>
    <w:rsid w:val="00E67A1F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Cs w:val="20"/>
    </w:rPr>
  </w:style>
  <w:style w:type="paragraph" w:customStyle="1" w:styleId="Standard">
    <w:name w:val="Standard"/>
    <w:rsid w:val="008152C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HTML1">
    <w:name w:val="Стандартный HTML1"/>
    <w:basedOn w:val="Standard"/>
    <w:rsid w:val="008152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100" w:lineRule="atLeast"/>
    </w:pPr>
    <w:rPr>
      <w:rFonts w:ascii="Courier New" w:hAnsi="Courier New" w:cs="Courier New"/>
      <w:color w:val="00000A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4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0C0935-CF76-4ECD-85A3-CE870138C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17</Pages>
  <Words>3467</Words>
  <Characters>19764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Рыбникова Мария Олеговна</dc:creator>
  <cp:keywords/>
  <dc:description/>
  <cp:lastModifiedBy>Слаутина Наталья Семеновна</cp:lastModifiedBy>
  <cp:revision>8</cp:revision>
  <dcterms:created xsi:type="dcterms:W3CDTF">2025-04-22T07:50:00Z</dcterms:created>
  <dcterms:modified xsi:type="dcterms:W3CDTF">2025-04-23T05:37:00Z</dcterms:modified>
</cp:coreProperties>
</file>